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D8C25" w14:textId="77777777" w:rsidR="0037424A" w:rsidRPr="00D1730B" w:rsidRDefault="00F1730E" w:rsidP="0037424A">
      <w:pPr>
        <w:spacing w:after="0"/>
        <w:rPr>
          <w:rFonts w:ascii="Times New Roman" w:hAnsi="Times New Roman" w:cs="Times New Roman"/>
          <w:sz w:val="24"/>
          <w:szCs w:val="24"/>
        </w:rPr>
      </w:pPr>
      <w:sdt>
        <w:sdtPr>
          <w:rPr>
            <w:rFonts w:ascii="Times New Roman" w:hAnsi="Times New Roman" w:cs="Times New Roman"/>
            <w:sz w:val="24"/>
            <w:szCs w:val="24"/>
          </w:rPr>
          <w:id w:val="19890522"/>
          <w:placeholder>
            <w:docPart w:val="7F3FF4E673F74EE09F19925B0F851581"/>
          </w:placeholder>
          <w:showingPlcHd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r w:rsidR="0037424A" w:rsidRPr="00D1730B">
            <w:rPr>
              <w:rFonts w:ascii="Times New Roman" w:hAnsi="Times New Roman" w:cs="Times New Roman"/>
              <w:sz w:val="24"/>
              <w:szCs w:val="24"/>
            </w:rPr>
            <w:t>[Pick the date]</w:t>
          </w:r>
        </w:sdtContent>
      </w:sdt>
    </w:p>
    <w:p w14:paraId="5466270E" w14:textId="77777777" w:rsidR="0037424A" w:rsidRPr="00D1730B" w:rsidRDefault="0037424A" w:rsidP="0037424A">
      <w:pPr>
        <w:spacing w:after="0"/>
        <w:rPr>
          <w:rFonts w:ascii="Times New Roman" w:hAnsi="Times New Roman" w:cs="Times New Roman"/>
          <w:color w:val="4F81BD" w:themeColor="accent1"/>
          <w:sz w:val="24"/>
          <w:szCs w:val="24"/>
        </w:rPr>
      </w:pPr>
    </w:p>
    <w:sdt>
      <w:sdtPr>
        <w:rPr>
          <w:rFonts w:ascii="Times New Roman" w:hAnsi="Times New Roman" w:cs="Times New Roman"/>
          <w:sz w:val="24"/>
          <w:szCs w:val="24"/>
        </w:rPr>
        <w:id w:val="212564916"/>
        <w:placeholder>
          <w:docPart w:val="9832CA7781E249C094C07B8308DD1FD3"/>
        </w:placeholder>
        <w:dataBinding w:prefixMappings="xmlns:ns0='http://purl.org/dc/elements/1.1/' xmlns:ns1='http://schemas.openxmlformats.org/package/2006/metadata/core-properties' " w:xpath="/ns1:coreProperties[1]/ns0:creator[1]" w:storeItemID="{6C3C8BC8-F283-45AE-878A-BAB7291924A1}"/>
        <w:text/>
      </w:sdtPr>
      <w:sdtEndPr/>
      <w:sdtContent>
        <w:p w14:paraId="6DF52617" w14:textId="77777777" w:rsidR="0037424A" w:rsidRPr="00D1730B" w:rsidRDefault="0021282F" w:rsidP="0037424A">
          <w:pPr>
            <w:pStyle w:val="SenderAddress"/>
            <w:rPr>
              <w:rFonts w:ascii="Times New Roman" w:hAnsi="Times New Roman" w:cs="Times New Roman"/>
              <w:sz w:val="24"/>
              <w:szCs w:val="24"/>
            </w:rPr>
          </w:pPr>
          <w:r>
            <w:rPr>
              <w:rFonts w:ascii="Times New Roman" w:hAnsi="Times New Roman" w:cs="Times New Roman"/>
              <w:sz w:val="24"/>
              <w:szCs w:val="24"/>
              <w:lang w:val="en-GB"/>
            </w:rPr>
            <w:t>McKenna, Sarah</w:t>
          </w:r>
        </w:p>
      </w:sdtContent>
    </w:sdt>
    <w:sdt>
      <w:sdtPr>
        <w:rPr>
          <w:rFonts w:ascii="Times New Roman" w:hAnsi="Times New Roman" w:cs="Times New Roman"/>
          <w:sz w:val="24"/>
          <w:szCs w:val="24"/>
        </w:rPr>
        <w:id w:val="18534652"/>
        <w:placeholder>
          <w:docPart w:val="D1357B3EE68E46EA902C552E96F188A9"/>
        </w:placeholder>
        <w:dataBinding w:prefixMappings="xmlns:ns0='http://schemas.openxmlformats.org/officeDocument/2006/extended-properties' " w:xpath="/ns0:Properties[1]/ns0:Company[1]" w:storeItemID="{6668398D-A668-4E3E-A5EB-62B293D839F1}"/>
        <w:text/>
      </w:sdtPr>
      <w:sdtEndPr/>
      <w:sdtContent>
        <w:p w14:paraId="70C330AC" w14:textId="77777777" w:rsidR="0037424A" w:rsidRPr="00D1730B" w:rsidRDefault="003A5620" w:rsidP="0037424A">
          <w:pPr>
            <w:pStyle w:val="SenderAddress"/>
            <w:rPr>
              <w:rFonts w:ascii="Times New Roman" w:hAnsi="Times New Roman" w:cs="Times New Roman"/>
              <w:sz w:val="24"/>
              <w:szCs w:val="24"/>
            </w:rPr>
          </w:pPr>
          <w:r>
            <w:rPr>
              <w:rFonts w:ascii="Times New Roman" w:hAnsi="Times New Roman" w:cs="Times New Roman"/>
              <w:sz w:val="24"/>
              <w:szCs w:val="24"/>
              <w:lang w:val="en-GB"/>
            </w:rPr>
            <w:t>Northern Powergrid</w:t>
          </w:r>
        </w:p>
      </w:sdtContent>
    </w:sdt>
    <w:p w14:paraId="0B2F1B1E" w14:textId="77777777" w:rsidR="0037424A" w:rsidRDefault="0037424A" w:rsidP="0037424A">
      <w:pPr>
        <w:pStyle w:val="SenderAddress"/>
      </w:pPr>
      <w:r>
        <w:t>Type the sender company address and telephone number.</w:t>
      </w:r>
    </w:p>
    <w:p w14:paraId="292FFF47" w14:textId="77777777" w:rsidR="0037424A" w:rsidRPr="007A4EF4" w:rsidRDefault="0037424A" w:rsidP="0037424A">
      <w:pPr>
        <w:spacing w:after="0"/>
        <w:rPr>
          <w:b/>
          <w:color w:val="FF0000"/>
        </w:rPr>
      </w:pPr>
      <w:r w:rsidRPr="007A4EF4">
        <w:rPr>
          <w:b/>
          <w:color w:val="FF0000"/>
        </w:rPr>
        <w:t>IMPORTANT INFORMATION – PLEASE READ</w:t>
      </w:r>
    </w:p>
    <w:sdt>
      <w:sdtPr>
        <w:rPr>
          <w:rFonts w:ascii="Times New Roman" w:hAnsi="Times New Roman" w:cs="Times New Roman"/>
          <w:sz w:val="24"/>
          <w:szCs w:val="24"/>
        </w:rPr>
        <w:id w:val="212564811"/>
        <w:placeholder>
          <w:docPart w:val="177049A8C6064D3BB32F463C7E67E059"/>
        </w:placeholder>
        <w:temporary/>
        <w:showingPlcHdr/>
      </w:sdtPr>
      <w:sdtEndPr/>
      <w:sdtContent>
        <w:p w14:paraId="3161152B" w14:textId="77777777" w:rsidR="0037424A" w:rsidRPr="00D1730B" w:rsidRDefault="0037424A" w:rsidP="0037424A">
          <w:pPr>
            <w:pStyle w:val="RecipientAddress"/>
            <w:rPr>
              <w:rFonts w:ascii="Times New Roman" w:hAnsi="Times New Roman" w:cs="Times New Roman"/>
              <w:sz w:val="24"/>
              <w:szCs w:val="24"/>
            </w:rPr>
          </w:pPr>
          <w:r w:rsidRPr="00D1730B">
            <w:rPr>
              <w:rFonts w:ascii="Times New Roman" w:hAnsi="Times New Roman" w:cs="Times New Roman"/>
              <w:sz w:val="24"/>
              <w:szCs w:val="24"/>
            </w:rPr>
            <w:t>[Type the recipient name]</w:t>
          </w:r>
        </w:p>
      </w:sdtContent>
    </w:sdt>
    <w:sdt>
      <w:sdtPr>
        <w:rPr>
          <w:rFonts w:ascii="Times New Roman" w:hAnsi="Times New Roman" w:cs="Times New Roman"/>
          <w:sz w:val="24"/>
          <w:szCs w:val="24"/>
        </w:rPr>
        <w:id w:val="212564869"/>
        <w:placeholder>
          <w:docPart w:val="73664734507347D3B8AD61CFC4243328"/>
        </w:placeholder>
        <w:temporary/>
        <w:showingPlcHdr/>
      </w:sdtPr>
      <w:sdtEndPr/>
      <w:sdtContent>
        <w:p w14:paraId="7475EC4F" w14:textId="77777777" w:rsidR="0037424A" w:rsidRPr="00D1730B" w:rsidRDefault="0037424A" w:rsidP="0037424A">
          <w:pPr>
            <w:pStyle w:val="RecipientAddress"/>
            <w:rPr>
              <w:rFonts w:ascii="Times New Roman" w:hAnsi="Times New Roman" w:cs="Times New Roman"/>
              <w:sz w:val="24"/>
              <w:szCs w:val="24"/>
            </w:rPr>
          </w:pPr>
          <w:r w:rsidRPr="00D1730B">
            <w:rPr>
              <w:rFonts w:ascii="Times New Roman" w:hAnsi="Times New Roman" w:cs="Times New Roman"/>
              <w:sz w:val="24"/>
              <w:szCs w:val="24"/>
            </w:rPr>
            <w:t>[Type the recipient address]</w:t>
          </w:r>
        </w:p>
      </w:sdtContent>
    </w:sdt>
    <w:p w14:paraId="6AF77CCC" w14:textId="77777777" w:rsidR="0037424A" w:rsidRPr="00D1730B" w:rsidRDefault="0037424A" w:rsidP="0037424A">
      <w:pPr>
        <w:pStyle w:val="Salutation"/>
        <w:rPr>
          <w:rFonts w:ascii="Times New Roman" w:hAnsi="Times New Roman" w:cs="Times New Roman"/>
          <w:sz w:val="24"/>
          <w:szCs w:val="24"/>
        </w:rPr>
      </w:pPr>
      <w:r w:rsidRPr="00D1730B">
        <w:rPr>
          <w:rFonts w:ascii="Times New Roman" w:hAnsi="Times New Roman" w:cs="Times New Roman"/>
          <w:sz w:val="24"/>
          <w:szCs w:val="24"/>
        </w:rPr>
        <w:t>Unregistered Supply Immediate Action Required</w:t>
      </w:r>
    </w:p>
    <w:p w14:paraId="337B7FBE" w14:textId="77777777" w:rsidR="0037424A" w:rsidRPr="00D1730B" w:rsidRDefault="0037424A" w:rsidP="0037424A">
      <w:pPr>
        <w:pStyle w:val="Salutation"/>
        <w:rPr>
          <w:rFonts w:ascii="Times New Roman" w:hAnsi="Times New Roman" w:cs="Times New Roman"/>
          <w:sz w:val="24"/>
          <w:szCs w:val="24"/>
        </w:rPr>
      </w:pPr>
      <w:r w:rsidRPr="00D1730B">
        <w:rPr>
          <w:rFonts w:ascii="Times New Roman" w:hAnsi="Times New Roman" w:cs="Times New Roman"/>
          <w:sz w:val="24"/>
          <w:szCs w:val="24"/>
        </w:rPr>
        <w:t>Your Meter Point Administration Number:</w:t>
      </w:r>
    </w:p>
    <w:p w14:paraId="23E06994" w14:textId="77777777" w:rsidR="0037424A" w:rsidRPr="00D1730B" w:rsidRDefault="0037424A" w:rsidP="0037424A">
      <w:pPr>
        <w:pStyle w:val="Salutation"/>
        <w:rPr>
          <w:rFonts w:ascii="Times New Roman" w:hAnsi="Times New Roman" w:cs="Times New Roman"/>
          <w:sz w:val="24"/>
          <w:szCs w:val="24"/>
        </w:rPr>
      </w:pPr>
    </w:p>
    <w:p w14:paraId="733F062A" w14:textId="77777777" w:rsidR="0037424A" w:rsidRPr="00D1730B" w:rsidRDefault="0037424A" w:rsidP="0037424A">
      <w:pPr>
        <w:pStyle w:val="Salutation"/>
        <w:spacing w:line="276" w:lineRule="auto"/>
        <w:rPr>
          <w:rFonts w:ascii="Times New Roman" w:hAnsi="Times New Roman" w:cs="Times New Roman"/>
          <w:sz w:val="24"/>
          <w:szCs w:val="24"/>
        </w:rPr>
      </w:pPr>
      <w:r w:rsidRPr="00D1730B">
        <w:rPr>
          <w:rFonts w:ascii="Times New Roman" w:hAnsi="Times New Roman" w:cs="Times New Roman"/>
          <w:sz w:val="24"/>
          <w:szCs w:val="24"/>
        </w:rPr>
        <w:t>Dear Sir/Madam</w:t>
      </w:r>
    </w:p>
    <w:p w14:paraId="53DC6A53" w14:textId="77777777" w:rsidR="0037424A" w:rsidRDefault="0037424A" w:rsidP="0037424A">
      <w:pPr>
        <w:jc w:val="both"/>
        <w:rPr>
          <w:rFonts w:ascii="Trebuchet MS" w:hAnsi="Trebuchet MS" w:cs="Times New Roman"/>
        </w:rPr>
      </w:pPr>
      <w:r>
        <w:rPr>
          <w:rFonts w:ascii="Trebuchet MS" w:hAnsi="Trebuchet MS" w:cs="Times New Roman"/>
        </w:rPr>
        <w:t xml:space="preserve">Northern Powergrid is the local electricity distribution network company for the North East, Yorkshire and northern Lincolnshire. We are responsible for the electricity network including the overhead power lines and underground cables that transports your electricity. We are not your electricity supplier and you do not pay us directly for the energy you use. </w:t>
      </w:r>
      <w:bookmarkStart w:id="0" w:name="_GoBack"/>
      <w:bookmarkEnd w:id="0"/>
    </w:p>
    <w:p w14:paraId="49E7CFBD" w14:textId="77777777" w:rsidR="0037424A" w:rsidRDefault="0037424A" w:rsidP="0037424A">
      <w:pPr>
        <w:spacing w:before="120" w:after="120"/>
        <w:jc w:val="both"/>
        <w:rPr>
          <w:rFonts w:ascii="Trebuchet MS" w:hAnsi="Trebuchet MS" w:cs="Times New Roman"/>
        </w:rPr>
      </w:pPr>
      <w:r>
        <w:rPr>
          <w:rFonts w:ascii="Trebuchet MS" w:hAnsi="Trebuchet MS" w:cs="Times New Roman"/>
        </w:rPr>
        <w:t xml:space="preserve">Our records show </w:t>
      </w:r>
      <w:r w:rsidR="00957B57">
        <w:rPr>
          <w:rFonts w:ascii="Trebuchet MS" w:hAnsi="Trebuchet MS" w:cs="Times New Roman"/>
        </w:rPr>
        <w:t xml:space="preserve">that </w:t>
      </w:r>
      <w:r>
        <w:rPr>
          <w:rFonts w:ascii="Trebuchet MS" w:hAnsi="Trebuchet MS" w:cs="Times New Roman"/>
        </w:rPr>
        <w:t xml:space="preserve">the address </w:t>
      </w:r>
      <w:r w:rsidR="00957B57">
        <w:rPr>
          <w:rFonts w:ascii="Trebuchet MS" w:hAnsi="Trebuchet MS" w:cs="Times New Roman"/>
        </w:rPr>
        <w:t>listed</w:t>
      </w:r>
      <w:r>
        <w:rPr>
          <w:rFonts w:ascii="Trebuchet MS" w:hAnsi="Trebuchet MS" w:cs="Times New Roman"/>
        </w:rPr>
        <w:t xml:space="preserve"> above has an electricity </w:t>
      </w:r>
      <w:r w:rsidR="00957B57">
        <w:rPr>
          <w:rFonts w:ascii="Trebuchet MS" w:hAnsi="Trebuchet MS" w:cs="Times New Roman"/>
        </w:rPr>
        <w:t>connection</w:t>
      </w:r>
      <w:r>
        <w:rPr>
          <w:rFonts w:ascii="Trebuchet MS" w:hAnsi="Trebuchet MS" w:cs="Times New Roman"/>
        </w:rPr>
        <w:t xml:space="preserve"> and in order to use this you need a contract with an electricity supplier. We have no record of th</w:t>
      </w:r>
      <w:r w:rsidR="00E26B16">
        <w:rPr>
          <w:rFonts w:ascii="Trebuchet MS" w:hAnsi="Trebuchet MS" w:cs="Times New Roman"/>
        </w:rPr>
        <w:t>is property</w:t>
      </w:r>
      <w:r>
        <w:rPr>
          <w:rFonts w:ascii="Trebuchet MS" w:hAnsi="Trebuchet MS" w:cs="Times New Roman"/>
        </w:rPr>
        <w:t xml:space="preserve"> being registered with an electricity supplier.</w:t>
      </w:r>
    </w:p>
    <w:p w14:paraId="5D195A7A" w14:textId="77777777" w:rsidR="0037424A" w:rsidRPr="00D1730B" w:rsidRDefault="0037424A" w:rsidP="0037424A">
      <w:pPr>
        <w:pStyle w:val="Heading1"/>
        <w:spacing w:after="120" w:line="276" w:lineRule="auto"/>
        <w:ind w:right="1304"/>
        <w:rPr>
          <w:rFonts w:ascii="Times New Roman" w:eastAsiaTheme="minorEastAsia" w:hAnsi="Times New Roman" w:cs="Times New Roman"/>
          <w:b/>
          <w:bCs w:val="0"/>
          <w:i w:val="0"/>
          <w:color w:val="auto"/>
          <w:sz w:val="24"/>
          <w:szCs w:val="24"/>
        </w:rPr>
      </w:pPr>
      <w:r w:rsidRPr="00D1730B">
        <w:rPr>
          <w:rFonts w:ascii="Times New Roman" w:eastAsiaTheme="minorEastAsia" w:hAnsi="Times New Roman" w:cs="Times New Roman"/>
          <w:b/>
          <w:bCs w:val="0"/>
          <w:i w:val="0"/>
          <w:noProof/>
          <w:color w:val="auto"/>
          <w:sz w:val="24"/>
          <w:szCs w:val="24"/>
          <w:lang w:val="en-GB" w:eastAsia="en-GB"/>
        </w:rPr>
        <mc:AlternateContent>
          <mc:Choice Requires="wpg">
            <w:drawing>
              <wp:anchor distT="0" distB="0" distL="114300" distR="114300" simplePos="0" relativeHeight="251659264" behindDoc="0" locked="0" layoutInCell="1" allowOverlap="1" wp14:anchorId="058C044E" wp14:editId="678DE7EB">
                <wp:simplePos x="0" y="0"/>
                <wp:positionH relativeFrom="page">
                  <wp:posOffset>7920355</wp:posOffset>
                </wp:positionH>
                <wp:positionV relativeFrom="paragraph">
                  <wp:posOffset>-76835</wp:posOffset>
                </wp:positionV>
                <wp:extent cx="156210" cy="155575"/>
                <wp:effectExtent l="5080" t="8890" r="10160" b="698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5575"/>
                          <a:chOff x="12473" y="-121"/>
                          <a:chExt cx="246" cy="245"/>
                        </a:xfrm>
                      </wpg:grpSpPr>
                      <wpg:grpSp>
                        <wpg:cNvPr id="2" name="Group 18"/>
                        <wpg:cNvGrpSpPr>
                          <a:grpSpLocks/>
                        </wpg:cNvGrpSpPr>
                        <wpg:grpSpPr bwMode="auto">
                          <a:xfrm>
                            <a:off x="12496" y="-98"/>
                            <a:ext cx="200" cy="200"/>
                            <a:chOff x="12496" y="-98"/>
                            <a:chExt cx="200" cy="200"/>
                          </a:xfrm>
                        </wpg:grpSpPr>
                        <wps:wsp>
                          <wps:cNvPr id="3" name="Freeform 19"/>
                          <wps:cNvSpPr>
                            <a:spLocks/>
                          </wps:cNvSpPr>
                          <wps:spPr bwMode="auto">
                            <a:xfrm>
                              <a:off x="12496" y="-98"/>
                              <a:ext cx="200" cy="200"/>
                            </a:xfrm>
                            <a:custGeom>
                              <a:avLst/>
                              <a:gdLst>
                                <a:gd name="T0" fmla="+- 0 12696 12496"/>
                                <a:gd name="T1" fmla="*/ T0 w 200"/>
                                <a:gd name="T2" fmla="+- 0 2 -98"/>
                                <a:gd name="T3" fmla="*/ 2 h 200"/>
                                <a:gd name="T4" fmla="+- 0 12674 12496"/>
                                <a:gd name="T5" fmla="*/ T4 w 200"/>
                                <a:gd name="T6" fmla="+- 0 64 -98"/>
                                <a:gd name="T7" fmla="*/ 64 h 200"/>
                                <a:gd name="T8" fmla="+- 0 12620 12496"/>
                                <a:gd name="T9" fmla="*/ T8 w 200"/>
                                <a:gd name="T10" fmla="+- 0 99 -98"/>
                                <a:gd name="T11" fmla="*/ 99 h 200"/>
                                <a:gd name="T12" fmla="+- 0 12597 12496"/>
                                <a:gd name="T13" fmla="*/ T12 w 200"/>
                                <a:gd name="T14" fmla="+- 0 102 -98"/>
                                <a:gd name="T15" fmla="*/ 102 h 200"/>
                                <a:gd name="T16" fmla="+- 0 12574 12496"/>
                                <a:gd name="T17" fmla="*/ T16 w 200"/>
                                <a:gd name="T18" fmla="+- 0 99 -98"/>
                                <a:gd name="T19" fmla="*/ 99 h 200"/>
                                <a:gd name="T20" fmla="+- 0 12519 12496"/>
                                <a:gd name="T21" fmla="*/ T20 w 200"/>
                                <a:gd name="T22" fmla="+- 0 65 -98"/>
                                <a:gd name="T23" fmla="*/ 65 h 200"/>
                                <a:gd name="T24" fmla="+- 0 12496 12496"/>
                                <a:gd name="T25" fmla="*/ T24 w 200"/>
                                <a:gd name="T26" fmla="+- 0 5 -98"/>
                                <a:gd name="T27" fmla="*/ 5 h 200"/>
                                <a:gd name="T28" fmla="+- 0 12498 12496"/>
                                <a:gd name="T29" fmla="*/ T28 w 200"/>
                                <a:gd name="T30" fmla="+- 0 -19 -98"/>
                                <a:gd name="T31" fmla="*/ -19 h 200"/>
                                <a:gd name="T32" fmla="+- 0 12531 12496"/>
                                <a:gd name="T33" fmla="*/ T32 w 200"/>
                                <a:gd name="T34" fmla="+- 0 -75 -98"/>
                                <a:gd name="T35" fmla="*/ -75 h 200"/>
                                <a:gd name="T36" fmla="+- 0 12591 12496"/>
                                <a:gd name="T37" fmla="*/ T36 w 200"/>
                                <a:gd name="T38" fmla="+- 0 -98 -98"/>
                                <a:gd name="T39" fmla="*/ -98 h 200"/>
                                <a:gd name="T40" fmla="+- 0 12615 12496"/>
                                <a:gd name="T41" fmla="*/ T40 w 200"/>
                                <a:gd name="T42" fmla="+- 0 -96 -98"/>
                                <a:gd name="T43" fmla="*/ -96 h 200"/>
                                <a:gd name="T44" fmla="+- 0 12671 12496"/>
                                <a:gd name="T45" fmla="*/ T44 w 200"/>
                                <a:gd name="T46" fmla="+- 0 -63 -98"/>
                                <a:gd name="T47" fmla="*/ -63 h 200"/>
                                <a:gd name="T48" fmla="+- 0 12695 12496"/>
                                <a:gd name="T49" fmla="*/ T48 w 200"/>
                                <a:gd name="T50" fmla="+- 0 -3 -98"/>
                                <a:gd name="T51" fmla="*/ -3 h 200"/>
                                <a:gd name="T52" fmla="+- 0 12696 12496"/>
                                <a:gd name="T53" fmla="*/ T52 w 200"/>
                                <a:gd name="T54" fmla="+- 0 2 -98"/>
                                <a:gd name="T55" fmla="*/ 2 h 2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200" h="200">
                                  <a:moveTo>
                                    <a:pt x="200" y="100"/>
                                  </a:moveTo>
                                  <a:lnTo>
                                    <a:pt x="178" y="162"/>
                                  </a:lnTo>
                                  <a:lnTo>
                                    <a:pt x="124" y="197"/>
                                  </a:lnTo>
                                  <a:lnTo>
                                    <a:pt x="101" y="200"/>
                                  </a:lnTo>
                                  <a:lnTo>
                                    <a:pt x="78" y="197"/>
                                  </a:lnTo>
                                  <a:lnTo>
                                    <a:pt x="23" y="163"/>
                                  </a:lnTo>
                                  <a:lnTo>
                                    <a:pt x="0" y="103"/>
                                  </a:lnTo>
                                  <a:lnTo>
                                    <a:pt x="2" y="79"/>
                                  </a:lnTo>
                                  <a:lnTo>
                                    <a:pt x="35" y="23"/>
                                  </a:lnTo>
                                  <a:lnTo>
                                    <a:pt x="95" y="0"/>
                                  </a:lnTo>
                                  <a:lnTo>
                                    <a:pt x="119" y="2"/>
                                  </a:lnTo>
                                  <a:lnTo>
                                    <a:pt x="175" y="35"/>
                                  </a:lnTo>
                                  <a:lnTo>
                                    <a:pt x="199" y="95"/>
                                  </a:lnTo>
                                  <a:lnTo>
                                    <a:pt x="200" y="100"/>
                                  </a:lnTo>
                                  <a:close/>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 name="Group 20"/>
                        <wpg:cNvGrpSpPr>
                          <a:grpSpLocks/>
                        </wpg:cNvGrpSpPr>
                        <wpg:grpSpPr bwMode="auto">
                          <a:xfrm>
                            <a:off x="12476" y="2"/>
                            <a:ext cx="241" cy="2"/>
                            <a:chOff x="12476" y="2"/>
                            <a:chExt cx="241" cy="2"/>
                          </a:xfrm>
                        </wpg:grpSpPr>
                        <wps:wsp>
                          <wps:cNvPr id="5" name="Freeform 21"/>
                          <wps:cNvSpPr>
                            <a:spLocks/>
                          </wps:cNvSpPr>
                          <wps:spPr bwMode="auto">
                            <a:xfrm>
                              <a:off x="12476" y="2"/>
                              <a:ext cx="241" cy="2"/>
                            </a:xfrm>
                            <a:custGeom>
                              <a:avLst/>
                              <a:gdLst>
                                <a:gd name="T0" fmla="+- 0 12476 12476"/>
                                <a:gd name="T1" fmla="*/ T0 w 241"/>
                                <a:gd name="T2" fmla="+- 0 12716 12476"/>
                                <a:gd name="T3" fmla="*/ T2 w 241"/>
                              </a:gdLst>
                              <a:ahLst/>
                              <a:cxnLst>
                                <a:cxn ang="0">
                                  <a:pos x="T1" y="0"/>
                                </a:cxn>
                                <a:cxn ang="0">
                                  <a:pos x="T3" y="0"/>
                                </a:cxn>
                              </a:cxnLst>
                              <a:rect l="0" t="0" r="r" b="b"/>
                              <a:pathLst>
                                <a:path w="241">
                                  <a:moveTo>
                                    <a:pt x="0" y="0"/>
                                  </a:moveTo>
                                  <a:lnTo>
                                    <a:pt x="240"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 name="Group 22"/>
                        <wpg:cNvGrpSpPr>
                          <a:grpSpLocks/>
                        </wpg:cNvGrpSpPr>
                        <wpg:grpSpPr bwMode="auto">
                          <a:xfrm>
                            <a:off x="12596" y="-118"/>
                            <a:ext cx="2" cy="240"/>
                            <a:chOff x="12596" y="-118"/>
                            <a:chExt cx="2" cy="240"/>
                          </a:xfrm>
                        </wpg:grpSpPr>
                        <wps:wsp>
                          <wps:cNvPr id="7" name="Freeform 23"/>
                          <wps:cNvSpPr>
                            <a:spLocks/>
                          </wps:cNvSpPr>
                          <wps:spPr bwMode="auto">
                            <a:xfrm>
                              <a:off x="12596" y="-118"/>
                              <a:ext cx="2" cy="240"/>
                            </a:xfrm>
                            <a:custGeom>
                              <a:avLst/>
                              <a:gdLst>
                                <a:gd name="T0" fmla="+- 0 -118 -118"/>
                                <a:gd name="T1" fmla="*/ -118 h 240"/>
                                <a:gd name="T2" fmla="+- 0 122 -118"/>
                                <a:gd name="T3" fmla="*/ 122 h 240"/>
                              </a:gdLst>
                              <a:ahLst/>
                              <a:cxnLst>
                                <a:cxn ang="0">
                                  <a:pos x="0" y="T1"/>
                                </a:cxn>
                                <a:cxn ang="0">
                                  <a:pos x="0" y="T3"/>
                                </a:cxn>
                              </a:cxnLst>
                              <a:rect l="0" t="0" r="r" b="b"/>
                              <a:pathLst>
                                <a:path h="240">
                                  <a:moveTo>
                                    <a:pt x="0" y="0"/>
                                  </a:moveTo>
                                  <a:lnTo>
                                    <a:pt x="0" y="24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24"/>
                        <wpg:cNvGrpSpPr>
                          <a:grpSpLocks/>
                        </wpg:cNvGrpSpPr>
                        <wpg:grpSpPr bwMode="auto">
                          <a:xfrm>
                            <a:off x="12536" y="-57"/>
                            <a:ext cx="120" cy="119"/>
                            <a:chOff x="12536" y="-57"/>
                            <a:chExt cx="120" cy="119"/>
                          </a:xfrm>
                        </wpg:grpSpPr>
                        <wps:wsp>
                          <wps:cNvPr id="9" name="Freeform 25"/>
                          <wps:cNvSpPr>
                            <a:spLocks/>
                          </wps:cNvSpPr>
                          <wps:spPr bwMode="auto">
                            <a:xfrm>
                              <a:off x="12536" y="-57"/>
                              <a:ext cx="120" cy="119"/>
                            </a:xfrm>
                            <a:custGeom>
                              <a:avLst/>
                              <a:gdLst>
                                <a:gd name="T0" fmla="+- 0 12582 12536"/>
                                <a:gd name="T1" fmla="*/ T0 w 120"/>
                                <a:gd name="T2" fmla="+- 0 -57 -57"/>
                                <a:gd name="T3" fmla="*/ -57 h 119"/>
                                <a:gd name="T4" fmla="+- 0 12564 12536"/>
                                <a:gd name="T5" fmla="*/ T4 w 120"/>
                                <a:gd name="T6" fmla="+- 0 -49 -57"/>
                                <a:gd name="T7" fmla="*/ -49 h 119"/>
                                <a:gd name="T8" fmla="+- 0 12549 12536"/>
                                <a:gd name="T9" fmla="*/ T8 w 120"/>
                                <a:gd name="T10" fmla="+- 0 -34 -57"/>
                                <a:gd name="T11" fmla="*/ -34 h 119"/>
                                <a:gd name="T12" fmla="+- 0 12539 12536"/>
                                <a:gd name="T13" fmla="*/ T12 w 120"/>
                                <a:gd name="T14" fmla="+- 0 -14 -57"/>
                                <a:gd name="T15" fmla="*/ -14 h 119"/>
                                <a:gd name="T16" fmla="+- 0 12536 12536"/>
                                <a:gd name="T17" fmla="*/ T16 w 120"/>
                                <a:gd name="T18" fmla="+- 0 12 -57"/>
                                <a:gd name="T19" fmla="*/ 12 h 119"/>
                                <a:gd name="T20" fmla="+- 0 12544 12536"/>
                                <a:gd name="T21" fmla="*/ T20 w 120"/>
                                <a:gd name="T22" fmla="+- 0 31 -57"/>
                                <a:gd name="T23" fmla="*/ 31 h 119"/>
                                <a:gd name="T24" fmla="+- 0 12557 12536"/>
                                <a:gd name="T25" fmla="*/ T24 w 120"/>
                                <a:gd name="T26" fmla="+- 0 47 -57"/>
                                <a:gd name="T27" fmla="*/ 47 h 119"/>
                                <a:gd name="T28" fmla="+- 0 12577 12536"/>
                                <a:gd name="T29" fmla="*/ T28 w 120"/>
                                <a:gd name="T30" fmla="+- 0 58 -57"/>
                                <a:gd name="T31" fmla="*/ 58 h 119"/>
                                <a:gd name="T32" fmla="+- 0 12601 12536"/>
                                <a:gd name="T33" fmla="*/ T32 w 120"/>
                                <a:gd name="T34" fmla="+- 0 61 -57"/>
                                <a:gd name="T35" fmla="*/ 61 h 119"/>
                                <a:gd name="T36" fmla="+- 0 12622 12536"/>
                                <a:gd name="T37" fmla="*/ T36 w 120"/>
                                <a:gd name="T38" fmla="+- 0 55 -57"/>
                                <a:gd name="T39" fmla="*/ 55 h 119"/>
                                <a:gd name="T40" fmla="+- 0 12640 12536"/>
                                <a:gd name="T41" fmla="*/ T40 w 120"/>
                                <a:gd name="T42" fmla="+- 0 42 -57"/>
                                <a:gd name="T43" fmla="*/ 42 h 119"/>
                                <a:gd name="T44" fmla="+- 0 12651 12536"/>
                                <a:gd name="T45" fmla="*/ T44 w 120"/>
                                <a:gd name="T46" fmla="+- 0 24 -57"/>
                                <a:gd name="T47" fmla="*/ 24 h 119"/>
                                <a:gd name="T48" fmla="+- 0 12656 12536"/>
                                <a:gd name="T49" fmla="*/ T48 w 120"/>
                                <a:gd name="T50" fmla="+- 0 2 -57"/>
                                <a:gd name="T51" fmla="*/ 2 h 119"/>
                                <a:gd name="T52" fmla="+- 0 12653 12536"/>
                                <a:gd name="T53" fmla="*/ T52 w 120"/>
                                <a:gd name="T54" fmla="+- 0 -14 -57"/>
                                <a:gd name="T55" fmla="*/ -14 h 119"/>
                                <a:gd name="T56" fmla="+- 0 12645 12536"/>
                                <a:gd name="T57" fmla="*/ T56 w 120"/>
                                <a:gd name="T58" fmla="+- 0 -32 -57"/>
                                <a:gd name="T59" fmla="*/ -32 h 119"/>
                                <a:gd name="T60" fmla="+- 0 12630 12536"/>
                                <a:gd name="T61" fmla="*/ T60 w 120"/>
                                <a:gd name="T62" fmla="+- 0 -45 -57"/>
                                <a:gd name="T63" fmla="*/ -45 h 119"/>
                                <a:gd name="T64" fmla="+- 0 12609 12536"/>
                                <a:gd name="T65" fmla="*/ T64 w 120"/>
                                <a:gd name="T66" fmla="+- 0 -54 -57"/>
                                <a:gd name="T67" fmla="*/ -54 h 119"/>
                                <a:gd name="T68" fmla="+- 0 12582 12536"/>
                                <a:gd name="T69" fmla="*/ T68 w 120"/>
                                <a:gd name="T70" fmla="+- 0 -57 -57"/>
                                <a:gd name="T71" fmla="*/ -57 h 1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20" h="119">
                                  <a:moveTo>
                                    <a:pt x="46" y="0"/>
                                  </a:moveTo>
                                  <a:lnTo>
                                    <a:pt x="28" y="8"/>
                                  </a:lnTo>
                                  <a:lnTo>
                                    <a:pt x="13" y="23"/>
                                  </a:lnTo>
                                  <a:lnTo>
                                    <a:pt x="3" y="43"/>
                                  </a:lnTo>
                                  <a:lnTo>
                                    <a:pt x="0" y="69"/>
                                  </a:lnTo>
                                  <a:lnTo>
                                    <a:pt x="8" y="88"/>
                                  </a:lnTo>
                                  <a:lnTo>
                                    <a:pt x="21" y="104"/>
                                  </a:lnTo>
                                  <a:lnTo>
                                    <a:pt x="41" y="115"/>
                                  </a:lnTo>
                                  <a:lnTo>
                                    <a:pt x="65" y="118"/>
                                  </a:lnTo>
                                  <a:lnTo>
                                    <a:pt x="86" y="112"/>
                                  </a:lnTo>
                                  <a:lnTo>
                                    <a:pt x="104" y="99"/>
                                  </a:lnTo>
                                  <a:lnTo>
                                    <a:pt x="115" y="81"/>
                                  </a:lnTo>
                                  <a:lnTo>
                                    <a:pt x="120" y="59"/>
                                  </a:lnTo>
                                  <a:lnTo>
                                    <a:pt x="117" y="43"/>
                                  </a:lnTo>
                                  <a:lnTo>
                                    <a:pt x="109" y="25"/>
                                  </a:lnTo>
                                  <a:lnTo>
                                    <a:pt x="94" y="12"/>
                                  </a:lnTo>
                                  <a:lnTo>
                                    <a:pt x="73" y="3"/>
                                  </a:lnTo>
                                  <a:lnTo>
                                    <a:pt x="46"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 name="Group 26"/>
                        <wpg:cNvGrpSpPr>
                          <a:grpSpLocks/>
                        </wpg:cNvGrpSpPr>
                        <wpg:grpSpPr bwMode="auto">
                          <a:xfrm>
                            <a:off x="12536" y="2"/>
                            <a:ext cx="120" cy="2"/>
                            <a:chOff x="12536" y="2"/>
                            <a:chExt cx="120" cy="2"/>
                          </a:xfrm>
                        </wpg:grpSpPr>
                        <wps:wsp>
                          <wps:cNvPr id="11" name="Freeform 27"/>
                          <wps:cNvSpPr>
                            <a:spLocks/>
                          </wps:cNvSpPr>
                          <wps:spPr bwMode="auto">
                            <a:xfrm>
                              <a:off x="12536" y="2"/>
                              <a:ext cx="120" cy="2"/>
                            </a:xfrm>
                            <a:custGeom>
                              <a:avLst/>
                              <a:gdLst>
                                <a:gd name="T0" fmla="+- 0 12536 12536"/>
                                <a:gd name="T1" fmla="*/ T0 w 120"/>
                                <a:gd name="T2" fmla="+- 0 12656 12536"/>
                                <a:gd name="T3" fmla="*/ T2 w 120"/>
                              </a:gdLst>
                              <a:ahLst/>
                              <a:cxnLst>
                                <a:cxn ang="0">
                                  <a:pos x="T1" y="0"/>
                                </a:cxn>
                                <a:cxn ang="0">
                                  <a:pos x="T3" y="0"/>
                                </a:cxn>
                              </a:cxnLst>
                              <a:rect l="0" t="0" r="r" b="b"/>
                              <a:pathLst>
                                <a:path w="120">
                                  <a:moveTo>
                                    <a:pt x="0" y="0"/>
                                  </a:moveTo>
                                  <a:lnTo>
                                    <a:pt x="120" y="0"/>
                                  </a:lnTo>
                                </a:path>
                              </a:pathLst>
                            </a:custGeom>
                            <a:noFill/>
                            <a:ln w="317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 name="Group 28"/>
                        <wpg:cNvGrpSpPr>
                          <a:grpSpLocks/>
                        </wpg:cNvGrpSpPr>
                        <wpg:grpSpPr bwMode="auto">
                          <a:xfrm>
                            <a:off x="12596" y="-59"/>
                            <a:ext cx="2" cy="122"/>
                            <a:chOff x="12596" y="-59"/>
                            <a:chExt cx="2" cy="122"/>
                          </a:xfrm>
                        </wpg:grpSpPr>
                        <wps:wsp>
                          <wps:cNvPr id="13" name="Freeform 29"/>
                          <wps:cNvSpPr>
                            <a:spLocks/>
                          </wps:cNvSpPr>
                          <wps:spPr bwMode="auto">
                            <a:xfrm>
                              <a:off x="12596" y="-59"/>
                              <a:ext cx="2" cy="122"/>
                            </a:xfrm>
                            <a:custGeom>
                              <a:avLst/>
                              <a:gdLst>
                                <a:gd name="T0" fmla="+- 0 -59 -59"/>
                                <a:gd name="T1" fmla="*/ -59 h 122"/>
                                <a:gd name="T2" fmla="+- 0 62 -59"/>
                                <a:gd name="T3" fmla="*/ 62 h 122"/>
                              </a:gdLst>
                              <a:ahLst/>
                              <a:cxnLst>
                                <a:cxn ang="0">
                                  <a:pos x="0" y="T1"/>
                                </a:cxn>
                                <a:cxn ang="0">
                                  <a:pos x="0" y="T3"/>
                                </a:cxn>
                              </a:cxnLst>
                              <a:rect l="0" t="0" r="r" b="b"/>
                              <a:pathLst>
                                <a:path h="122">
                                  <a:moveTo>
                                    <a:pt x="0" y="0"/>
                                  </a:moveTo>
                                  <a:lnTo>
                                    <a:pt x="0" y="121"/>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30"/>
                        <wpg:cNvGrpSpPr>
                          <a:grpSpLocks/>
                        </wpg:cNvGrpSpPr>
                        <wpg:grpSpPr bwMode="auto">
                          <a:xfrm>
                            <a:off x="12596" y="-58"/>
                            <a:ext cx="2" cy="120"/>
                            <a:chOff x="12596" y="-58"/>
                            <a:chExt cx="2" cy="120"/>
                          </a:xfrm>
                        </wpg:grpSpPr>
                        <wps:wsp>
                          <wps:cNvPr id="15" name="Freeform 31"/>
                          <wps:cNvSpPr>
                            <a:spLocks/>
                          </wps:cNvSpPr>
                          <wps:spPr bwMode="auto">
                            <a:xfrm>
                              <a:off x="12596" y="-58"/>
                              <a:ext cx="2" cy="120"/>
                            </a:xfrm>
                            <a:custGeom>
                              <a:avLst/>
                              <a:gdLst>
                                <a:gd name="T0" fmla="+- 0 -58 -58"/>
                                <a:gd name="T1" fmla="*/ -58 h 120"/>
                                <a:gd name="T2" fmla="+- 0 62 -58"/>
                                <a:gd name="T3" fmla="*/ 62 h 120"/>
                              </a:gdLst>
                              <a:ahLst/>
                              <a:cxnLst>
                                <a:cxn ang="0">
                                  <a:pos x="0" y="T1"/>
                                </a:cxn>
                                <a:cxn ang="0">
                                  <a:pos x="0" y="T3"/>
                                </a:cxn>
                              </a:cxnLst>
                              <a:rect l="0" t="0" r="r" b="b"/>
                              <a:pathLst>
                                <a:path h="120">
                                  <a:moveTo>
                                    <a:pt x="0" y="0"/>
                                  </a:moveTo>
                                  <a:lnTo>
                                    <a:pt x="0" y="120"/>
                                  </a:lnTo>
                                </a:path>
                              </a:pathLst>
                            </a:custGeom>
                            <a:noFill/>
                            <a:ln w="317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E99BED0" id="Group 1" o:spid="_x0000_s1026" style="position:absolute;margin-left:623.65pt;margin-top:-6.05pt;width:12.3pt;height:12.25pt;z-index:251659264;mso-position-horizontal-relative:page" coordorigin="12473,-121" coordsize="24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">
                <v:group id="Group 18" o:spid="_x0000_s1027" style="position:absolute;left:12496;top:-98;width:200;height:200" coordorigin="12496,-98" coordsize="20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19" o:spid="_x0000_s1028" style="position:absolute;left:12496;top:-98;width:200;height:200;visibility:visible;mso-wrap-style:square;v-text-anchor:top" coordsize="20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" path="m200,100r-22,62l124,197r-23,3l78,197,23,163,,103,2,79,35,23,95,r24,2l175,35r24,60l200,100xe" filled="f" strokecolor="#231f20" strokeweight=".25pt">
                    <v:path arrowok="t" o:connecttype="custom" o:connectlocs="200,2;178,64;124,99;101,102;78,99;23,65;0,5;2,-19;35,-75;95,-98;119,-96;175,-63;199,-3;200,2" o:connectangles="0,0,0,0,0,0,0,0,0,0,0,0,0,0"/>
                  </v:shape>
                </v:group>
                <v:group id="Group 20" o:spid="_x0000_s1029" style="position:absolute;left:12476;top:2;width:241;height:2" coordorigin="12476,2" coordsize="2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21" o:spid="_x0000_s1030" style="position:absolute;left:12476;top:2;width:241;height:2;visibility:visible;mso-wrap-style:square;v-text-anchor:top" coordsize="2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" path="m,l240,e" filled="f" strokecolor="#231f20" strokeweight=".25pt">
                    <v:path arrowok="t" o:connecttype="custom" o:connectlocs="0,0;240,0" o:connectangles="0,0"/>
                  </v:shape>
                </v:group>
                <v:group id="Group 22" o:spid="_x0000_s1031" style="position:absolute;left:12596;top:-118;width:2;height:240" coordorigin="12596,-118" coordsize="2,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23" o:spid="_x0000_s1032" style="position:absolute;left:12596;top:-118;width:2;height:240;visibility:visible;mso-wrap-style:square;v-text-anchor:top" coordsize="2,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" path="m,l,240e" filled="f" strokecolor="#231f20" strokeweight=".25pt">
                    <v:path arrowok="t" o:connecttype="custom" o:connectlocs="0,-118;0,122" o:connectangles="0,0"/>
                  </v:shape>
                </v:group>
                <v:group id="Group 24" o:spid="_x0000_s1033" style="position:absolute;left:12536;top:-57;width:120;height:119" coordorigin="12536,-57" coordsize="120,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25" o:spid="_x0000_s1034" style="position:absolute;left:12536;top:-57;width:120;height:119;visibility:visible;mso-wrap-style:square;v-text-anchor:top" coordsize="120,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" path="m46,l28,8,13,23,3,43,,69,8,88r13,16l41,115r24,3l86,112,104,99,115,81r5,-22l117,43,109,25,94,12,73,3,46,xe" fillcolor="#231f20" stroked="f">
                    <v:path arrowok="t" o:connecttype="custom" o:connectlocs="46,-57;28,-49;13,-34;3,-14;0,12;8,31;21,47;41,58;65,61;86,55;104,42;115,24;120,2;117,-14;109,-32;94,-45;73,-54;46,-57" o:connectangles="0,0,0,0,0,0,0,0,0,0,0,0,0,0,0,0,0,0"/>
                  </v:shape>
                </v:group>
                <v:group id="Group 26" o:spid="_x0000_s1035" style="position:absolute;left:12536;top:2;width:120;height:2" coordorigin="12536,2" coordsize="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27" o:spid="_x0000_s1036" style="position:absolute;left:12536;top:2;width:120;height:2;visibility:visible;mso-wrap-style:square;v-text-anchor:top" coordsize="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" path="m,l120,e" filled="f" strokecolor="white" strokeweight=".25pt">
                    <v:path arrowok="t" o:connecttype="custom" o:connectlocs="0,0;120,0" o:connectangles="0,0"/>
                  </v:shape>
                </v:group>
                <v:group id="Group 28" o:spid="_x0000_s1037" style="position:absolute;left:12596;top:-59;width:2;height:122" coordorigin="12596,-59" coordsize="2,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29" o:spid="_x0000_s1038" style="position:absolute;left:12596;top:-59;width:2;height:122;visibility:visible;mso-wrap-style:square;v-text-anchor:top" coordsize="2,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" path="m,l,121e" filled="f" strokecolor="#231f20" strokeweight=".25pt">
                    <v:path arrowok="t" o:connecttype="custom" o:connectlocs="0,-59;0,62" o:connectangles="0,0"/>
                  </v:shape>
                </v:group>
                <v:group id="Group 30" o:spid="_x0000_s1039" style="position:absolute;left:12596;top:-58;width:2;height:120" coordorigin="12596,-58" coordsize="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31" o:spid="_x0000_s1040" style="position:absolute;left:12596;top:-58;width:2;height:120;visibility:visible;mso-wrap-style:square;v-text-anchor:top" coordsize="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" path="m,l,120e" filled="f" strokecolor="white" strokeweight=".25pt">
                    <v:path arrowok="t" o:connecttype="custom" o:connectlocs="0,-58;0,62" o:connectangles="0,0"/>
                  </v:shape>
                </v:group>
                <w10:wrap anchorx="page"/>
              </v:group>
            </w:pict>
          </mc:Fallback>
        </mc:AlternateContent>
      </w:r>
      <w:r w:rsidRPr="00D1730B">
        <w:rPr>
          <w:rFonts w:ascii="Times New Roman" w:eastAsiaTheme="minorEastAsia" w:hAnsi="Times New Roman" w:cs="Times New Roman"/>
          <w:b/>
          <w:bCs w:val="0"/>
          <w:i w:val="0"/>
          <w:color w:val="auto"/>
          <w:sz w:val="24"/>
          <w:szCs w:val="24"/>
        </w:rPr>
        <w:t>WHAT YOU NEED TO DO</w:t>
      </w:r>
      <w:r>
        <w:rPr>
          <w:rFonts w:ascii="Times New Roman" w:eastAsiaTheme="minorEastAsia" w:hAnsi="Times New Roman" w:cs="Times New Roman"/>
          <w:b/>
          <w:bCs w:val="0"/>
          <w:i w:val="0"/>
          <w:color w:val="auto"/>
          <w:sz w:val="24"/>
          <w:szCs w:val="24"/>
        </w:rPr>
        <w:t xml:space="preserve"> -</w:t>
      </w:r>
      <w:r w:rsidRPr="009D5B62">
        <w:rPr>
          <w:rFonts w:ascii="Times New Roman" w:hAnsi="Times New Roman" w:cs="Times New Roman"/>
          <w:sz w:val="24"/>
          <w:szCs w:val="24"/>
        </w:rPr>
        <w:t xml:space="preserve"> </w:t>
      </w:r>
      <w:r w:rsidRPr="009D5B62">
        <w:rPr>
          <w:rFonts w:ascii="Times New Roman" w:eastAsiaTheme="minorEastAsia" w:hAnsi="Times New Roman" w:cs="Times New Roman"/>
          <w:b/>
          <w:bCs w:val="0"/>
          <w:i w:val="0"/>
          <w:color w:val="auto"/>
          <w:sz w:val="24"/>
          <w:szCs w:val="24"/>
        </w:rPr>
        <w:t>WITHIN 14 DAYS FROM THE DATE OF THIS LETTER</w:t>
      </w:r>
    </w:p>
    <w:p w14:paraId="30B0EBD7" w14:textId="77777777" w:rsidR="0037424A" w:rsidRPr="0037424A" w:rsidRDefault="0037424A" w:rsidP="0037424A">
      <w:pPr>
        <w:ind w:right="1306"/>
        <w:rPr>
          <w:rFonts w:ascii="Times New Roman" w:hAnsi="Times New Roman" w:cs="Times New Roman"/>
          <w:b/>
          <w:sz w:val="24"/>
          <w:szCs w:val="24"/>
        </w:rPr>
      </w:pPr>
      <w:r w:rsidRPr="0037424A">
        <w:rPr>
          <w:rFonts w:ascii="Times New Roman" w:hAnsi="Times New Roman" w:cs="Times New Roman"/>
          <w:b/>
          <w:spacing w:val="-3"/>
          <w:sz w:val="24"/>
          <w:szCs w:val="24"/>
        </w:rPr>
        <w:t>If</w:t>
      </w:r>
      <w:r w:rsidRPr="0037424A">
        <w:rPr>
          <w:rFonts w:ascii="Times New Roman" w:hAnsi="Times New Roman" w:cs="Times New Roman"/>
          <w:b/>
          <w:spacing w:val="-15"/>
          <w:sz w:val="24"/>
          <w:szCs w:val="24"/>
        </w:rPr>
        <w:t xml:space="preserve"> </w:t>
      </w:r>
      <w:r w:rsidRPr="0037424A">
        <w:rPr>
          <w:rFonts w:ascii="Times New Roman" w:hAnsi="Times New Roman" w:cs="Times New Roman"/>
          <w:b/>
          <w:spacing w:val="-5"/>
          <w:sz w:val="24"/>
          <w:szCs w:val="24"/>
        </w:rPr>
        <w:t>you</w:t>
      </w:r>
      <w:r w:rsidRPr="0037424A">
        <w:rPr>
          <w:rFonts w:ascii="Times New Roman" w:hAnsi="Times New Roman" w:cs="Times New Roman"/>
          <w:b/>
          <w:spacing w:val="-15"/>
          <w:sz w:val="24"/>
          <w:szCs w:val="24"/>
        </w:rPr>
        <w:t xml:space="preserve"> </w:t>
      </w:r>
      <w:r w:rsidRPr="0037424A">
        <w:rPr>
          <w:rFonts w:ascii="Times New Roman" w:hAnsi="Times New Roman" w:cs="Times New Roman"/>
          <w:b/>
          <w:spacing w:val="-3"/>
          <w:sz w:val="24"/>
          <w:szCs w:val="24"/>
        </w:rPr>
        <w:t>do</w:t>
      </w:r>
      <w:r w:rsidRPr="0037424A">
        <w:rPr>
          <w:rFonts w:ascii="Times New Roman" w:hAnsi="Times New Roman" w:cs="Times New Roman"/>
          <w:b/>
          <w:spacing w:val="-15"/>
          <w:sz w:val="24"/>
          <w:szCs w:val="24"/>
        </w:rPr>
        <w:t xml:space="preserve"> </w:t>
      </w:r>
      <w:r w:rsidRPr="0037424A">
        <w:rPr>
          <w:rFonts w:ascii="Times New Roman" w:hAnsi="Times New Roman" w:cs="Times New Roman"/>
          <w:b/>
          <w:spacing w:val="-6"/>
          <w:sz w:val="24"/>
          <w:szCs w:val="24"/>
        </w:rPr>
        <w:t>have</w:t>
      </w:r>
      <w:r w:rsidRPr="0037424A">
        <w:rPr>
          <w:rFonts w:ascii="Times New Roman" w:hAnsi="Times New Roman" w:cs="Times New Roman"/>
          <w:b/>
          <w:spacing w:val="-15"/>
          <w:sz w:val="24"/>
          <w:szCs w:val="24"/>
        </w:rPr>
        <w:t xml:space="preserve"> </w:t>
      </w:r>
      <w:r w:rsidRPr="0037424A">
        <w:rPr>
          <w:rFonts w:ascii="Times New Roman" w:hAnsi="Times New Roman" w:cs="Times New Roman"/>
          <w:b/>
          <w:sz w:val="24"/>
          <w:szCs w:val="24"/>
        </w:rPr>
        <w:t>a</w:t>
      </w:r>
      <w:r w:rsidRPr="0037424A">
        <w:rPr>
          <w:rFonts w:ascii="Times New Roman" w:hAnsi="Times New Roman" w:cs="Times New Roman"/>
          <w:b/>
          <w:spacing w:val="-15"/>
          <w:sz w:val="24"/>
          <w:szCs w:val="24"/>
        </w:rPr>
        <w:t xml:space="preserve"> </w:t>
      </w:r>
      <w:r w:rsidRPr="0037424A">
        <w:rPr>
          <w:rFonts w:ascii="Times New Roman" w:hAnsi="Times New Roman" w:cs="Times New Roman"/>
          <w:b/>
          <w:spacing w:val="-7"/>
          <w:sz w:val="24"/>
          <w:szCs w:val="24"/>
        </w:rPr>
        <w:t>contract</w:t>
      </w:r>
      <w:r w:rsidRPr="0037424A">
        <w:rPr>
          <w:rFonts w:ascii="Times New Roman" w:hAnsi="Times New Roman" w:cs="Times New Roman"/>
          <w:b/>
          <w:spacing w:val="-15"/>
          <w:sz w:val="24"/>
          <w:szCs w:val="24"/>
        </w:rPr>
        <w:t xml:space="preserve"> </w:t>
      </w:r>
      <w:r w:rsidRPr="0037424A">
        <w:rPr>
          <w:rFonts w:ascii="Times New Roman" w:hAnsi="Times New Roman" w:cs="Times New Roman"/>
          <w:b/>
          <w:spacing w:val="-7"/>
          <w:sz w:val="24"/>
          <w:szCs w:val="24"/>
        </w:rPr>
        <w:t>with an electricity supplier</w:t>
      </w:r>
    </w:p>
    <w:p w14:paraId="0E5451B4" w14:textId="77777777" w:rsidR="0037424A" w:rsidRPr="0037424A" w:rsidRDefault="0037424A" w:rsidP="0037424A">
      <w:pPr>
        <w:pStyle w:val="BodyText"/>
        <w:spacing w:before="120" w:after="120" w:line="276" w:lineRule="auto"/>
        <w:ind w:left="709" w:right="6" w:hanging="709"/>
        <w:jc w:val="both"/>
        <w:rPr>
          <w:rFonts w:ascii="Trebuchet MS" w:eastAsiaTheme="minorEastAsia" w:hAnsi="Trebuchet MS" w:cs="Times New Roman"/>
          <w:sz w:val="22"/>
          <w:szCs w:val="22"/>
        </w:rPr>
      </w:pPr>
      <w:r w:rsidRPr="0037424A">
        <w:rPr>
          <w:rFonts w:ascii="Trebuchet MS" w:eastAsiaTheme="minorEastAsia" w:hAnsi="Trebuchet MS" w:cs="Times New Roman"/>
          <w:b/>
          <w:sz w:val="22"/>
          <w:szCs w:val="22"/>
        </w:rPr>
        <w:t>Step 1</w:t>
      </w:r>
      <w:r w:rsidRPr="0037424A">
        <w:rPr>
          <w:rFonts w:ascii="Trebuchet MS" w:eastAsiaTheme="minorEastAsia" w:hAnsi="Trebuchet MS" w:cs="Times New Roman"/>
          <w:sz w:val="22"/>
          <w:szCs w:val="22"/>
        </w:rPr>
        <w:t xml:space="preserve"> Find a recent electricity bill – you will need the MPAN from your electricity bill if it is different to the one shown above. An MPAN is a thirteen digit number beginning [15/23].</w:t>
      </w:r>
    </w:p>
    <w:p w14:paraId="53CF1B84" w14:textId="77777777" w:rsidR="0037424A" w:rsidRPr="0037424A" w:rsidRDefault="0037424A" w:rsidP="0037424A">
      <w:pPr>
        <w:pStyle w:val="BodyText"/>
        <w:spacing w:before="120" w:after="120" w:line="276" w:lineRule="auto"/>
        <w:ind w:left="709" w:right="6" w:hanging="709"/>
        <w:jc w:val="both"/>
        <w:rPr>
          <w:rFonts w:ascii="Trebuchet MS" w:eastAsiaTheme="minorEastAsia" w:hAnsi="Trebuchet MS" w:cs="Times New Roman"/>
          <w:sz w:val="22"/>
          <w:szCs w:val="22"/>
        </w:rPr>
      </w:pPr>
      <w:r w:rsidRPr="0037424A">
        <w:rPr>
          <w:rFonts w:ascii="Trebuchet MS" w:eastAsiaTheme="minorEastAsia" w:hAnsi="Trebuchet MS" w:cs="Times New Roman"/>
          <w:b/>
          <w:sz w:val="22"/>
          <w:szCs w:val="22"/>
        </w:rPr>
        <w:t>Step 2</w:t>
      </w:r>
      <w:r w:rsidRPr="0037424A">
        <w:rPr>
          <w:rFonts w:ascii="Trebuchet MS" w:eastAsiaTheme="minorEastAsia" w:hAnsi="Trebuchet MS" w:cs="Times New Roman"/>
          <w:sz w:val="22"/>
          <w:szCs w:val="22"/>
        </w:rPr>
        <w:tab/>
        <w:t xml:space="preserve"> Let us know who your supplier is and confirm that the MPAN is correct.</w:t>
      </w:r>
    </w:p>
    <w:p w14:paraId="4B5F687A" w14:textId="77777777" w:rsidR="0037424A" w:rsidRPr="0037424A" w:rsidRDefault="0037424A" w:rsidP="0037424A">
      <w:pPr>
        <w:pStyle w:val="BodyText"/>
        <w:spacing w:before="120" w:after="120" w:line="276" w:lineRule="auto"/>
        <w:ind w:left="709" w:right="6" w:hanging="709"/>
        <w:jc w:val="both"/>
        <w:rPr>
          <w:rFonts w:ascii="Trebuchet MS" w:eastAsiaTheme="minorEastAsia" w:hAnsi="Trebuchet MS" w:cs="Times New Roman"/>
          <w:sz w:val="22"/>
          <w:szCs w:val="22"/>
        </w:rPr>
      </w:pPr>
      <w:r w:rsidRPr="0037424A">
        <w:rPr>
          <w:rFonts w:ascii="Trebuchet MS" w:eastAsiaTheme="minorEastAsia" w:hAnsi="Trebuchet MS" w:cs="Times New Roman"/>
          <w:b/>
          <w:sz w:val="22"/>
          <w:szCs w:val="22"/>
        </w:rPr>
        <w:t>Step 3</w:t>
      </w:r>
      <w:r w:rsidRPr="0037424A">
        <w:rPr>
          <w:rFonts w:ascii="Trebuchet MS" w:eastAsiaTheme="minorEastAsia" w:hAnsi="Trebuchet MS" w:cs="Times New Roman"/>
          <w:sz w:val="22"/>
          <w:szCs w:val="22"/>
        </w:rPr>
        <w:t xml:space="preserve"> Ring your electricity supplier – inform them that you have received this letter from  </w:t>
      </w:r>
      <w:r w:rsidRPr="0037424A">
        <w:rPr>
          <w:rFonts w:ascii="Trebuchet MS" w:eastAsiaTheme="minorEastAsia" w:hAnsi="Trebuchet MS" w:cs="Times New Roman"/>
          <w:sz w:val="22"/>
          <w:szCs w:val="22"/>
        </w:rPr>
        <w:tab/>
        <w:t xml:space="preserve">[Distributors Company Name}. </w:t>
      </w:r>
    </w:p>
    <w:p w14:paraId="2637DBC6" w14:textId="77777777" w:rsidR="0037424A" w:rsidRDefault="0037424A" w:rsidP="0037424A">
      <w:pPr>
        <w:pStyle w:val="BodyText"/>
        <w:spacing w:before="120" w:after="120" w:line="276" w:lineRule="auto"/>
        <w:ind w:left="709" w:right="6" w:hanging="709"/>
        <w:jc w:val="both"/>
        <w:rPr>
          <w:rFonts w:ascii="Trebuchet MS" w:eastAsiaTheme="minorEastAsia" w:hAnsi="Trebuchet MS" w:cs="Times New Roman"/>
          <w:sz w:val="22"/>
          <w:szCs w:val="22"/>
        </w:rPr>
      </w:pPr>
      <w:r w:rsidRPr="0037424A">
        <w:rPr>
          <w:rFonts w:ascii="Trebuchet MS" w:eastAsiaTheme="minorEastAsia" w:hAnsi="Trebuchet MS" w:cs="Times New Roman"/>
          <w:b/>
          <w:sz w:val="22"/>
          <w:szCs w:val="22"/>
        </w:rPr>
        <w:t>Step 4</w:t>
      </w:r>
      <w:r w:rsidRPr="0037424A">
        <w:rPr>
          <w:rFonts w:ascii="Trebuchet MS" w:eastAsiaTheme="minorEastAsia" w:hAnsi="Trebuchet MS" w:cs="Times New Roman"/>
          <w:sz w:val="22"/>
          <w:szCs w:val="22"/>
        </w:rPr>
        <w:t xml:space="preserve"> Ask them to take the required action to update {Distributors Company Name} records.</w:t>
      </w:r>
    </w:p>
    <w:p w14:paraId="47F71166" w14:textId="77777777" w:rsidR="0021282F" w:rsidRPr="0037424A" w:rsidRDefault="0021282F" w:rsidP="0037424A">
      <w:pPr>
        <w:pStyle w:val="BodyText"/>
        <w:spacing w:before="120" w:after="120" w:line="276" w:lineRule="auto"/>
        <w:ind w:left="709" w:right="6" w:hanging="709"/>
        <w:jc w:val="both"/>
        <w:rPr>
          <w:rFonts w:ascii="Trebuchet MS" w:eastAsiaTheme="minorEastAsia" w:hAnsi="Trebuchet MS" w:cs="Times New Roman"/>
          <w:sz w:val="22"/>
          <w:szCs w:val="22"/>
        </w:rPr>
      </w:pPr>
      <w:r>
        <w:rPr>
          <w:rFonts w:ascii="Trebuchet MS" w:eastAsiaTheme="minorEastAsia" w:hAnsi="Trebuchet MS" w:cs="Times New Roman"/>
          <w:b/>
          <w:sz w:val="22"/>
          <w:szCs w:val="22"/>
        </w:rPr>
        <w:t xml:space="preserve">Step 5 </w:t>
      </w:r>
      <w:r w:rsidRPr="0021282F">
        <w:rPr>
          <w:rFonts w:ascii="Trebuchet MS" w:eastAsiaTheme="minorEastAsia" w:hAnsi="Trebuchet MS" w:cs="Times New Roman"/>
          <w:sz w:val="22"/>
          <w:szCs w:val="22"/>
        </w:rPr>
        <w:t>Complete the enclosed form providing details of your current electricity supply</w:t>
      </w:r>
      <w:r>
        <w:rPr>
          <w:rFonts w:ascii="Trebuchet MS" w:eastAsiaTheme="minorEastAsia" w:hAnsi="Trebuchet MS" w:cs="Times New Roman"/>
          <w:sz w:val="22"/>
          <w:szCs w:val="22"/>
        </w:rPr>
        <w:t xml:space="preserve"> and return in the freepost envelope</w:t>
      </w:r>
      <w:r w:rsidRPr="0021282F">
        <w:rPr>
          <w:rFonts w:ascii="Trebuchet MS" w:eastAsiaTheme="minorEastAsia" w:hAnsi="Trebuchet MS" w:cs="Times New Roman"/>
          <w:sz w:val="22"/>
          <w:szCs w:val="22"/>
        </w:rPr>
        <w:t>.</w:t>
      </w:r>
    </w:p>
    <w:p w14:paraId="6C63410E" w14:textId="77777777" w:rsidR="0037424A" w:rsidRPr="00D1730B" w:rsidRDefault="0037424A" w:rsidP="0037424A">
      <w:pPr>
        <w:pStyle w:val="Heading2"/>
        <w:spacing w:before="360" w:after="120" w:line="276" w:lineRule="auto"/>
        <w:ind w:right="6"/>
        <w:rPr>
          <w:rFonts w:ascii="Times New Roman" w:hAnsi="Times New Roman" w:cs="Times New Roman"/>
          <w:b/>
          <w:color w:val="auto"/>
          <w:spacing w:val="-3"/>
          <w:sz w:val="24"/>
          <w:szCs w:val="24"/>
        </w:rPr>
      </w:pPr>
      <w:r w:rsidRPr="00D1730B">
        <w:rPr>
          <w:rFonts w:ascii="Times New Roman" w:hAnsi="Times New Roman" w:cs="Times New Roman"/>
          <w:b/>
          <w:color w:val="auto"/>
          <w:spacing w:val="-3"/>
          <w:sz w:val="24"/>
          <w:szCs w:val="24"/>
        </w:rPr>
        <w:t>If you do not have a contract with a</w:t>
      </w:r>
      <w:r>
        <w:rPr>
          <w:rFonts w:ascii="Times New Roman" w:hAnsi="Times New Roman" w:cs="Times New Roman"/>
          <w:b/>
          <w:color w:val="auto"/>
          <w:spacing w:val="-3"/>
          <w:sz w:val="24"/>
          <w:szCs w:val="24"/>
        </w:rPr>
        <w:t>n</w:t>
      </w:r>
      <w:r w:rsidRPr="00D1730B">
        <w:rPr>
          <w:rFonts w:ascii="Times New Roman" w:hAnsi="Times New Roman" w:cs="Times New Roman"/>
          <w:b/>
          <w:color w:val="auto"/>
          <w:spacing w:val="-3"/>
          <w:sz w:val="24"/>
          <w:szCs w:val="24"/>
        </w:rPr>
        <w:t xml:space="preserve"> </w:t>
      </w:r>
      <w:r>
        <w:rPr>
          <w:rFonts w:ascii="Times New Roman" w:hAnsi="Times New Roman" w:cs="Times New Roman"/>
          <w:b/>
          <w:color w:val="auto"/>
          <w:spacing w:val="-3"/>
          <w:sz w:val="24"/>
          <w:szCs w:val="24"/>
        </w:rPr>
        <w:t xml:space="preserve">electricity </w:t>
      </w:r>
      <w:r w:rsidRPr="00D1730B">
        <w:rPr>
          <w:rFonts w:ascii="Times New Roman" w:hAnsi="Times New Roman" w:cs="Times New Roman"/>
          <w:b/>
          <w:color w:val="auto"/>
          <w:spacing w:val="-3"/>
          <w:sz w:val="24"/>
          <w:szCs w:val="24"/>
        </w:rPr>
        <w:t>supplier</w:t>
      </w:r>
    </w:p>
    <w:p w14:paraId="36C3AF78" w14:textId="77777777" w:rsidR="0037424A" w:rsidRPr="0037424A" w:rsidRDefault="0037424A" w:rsidP="0037424A">
      <w:pPr>
        <w:pStyle w:val="BodyText"/>
        <w:spacing w:before="120" w:after="120" w:line="276" w:lineRule="auto"/>
        <w:ind w:left="709" w:right="6" w:hanging="709"/>
        <w:jc w:val="both"/>
        <w:rPr>
          <w:rFonts w:ascii="Trebuchet MS" w:eastAsiaTheme="minorEastAsia" w:hAnsi="Trebuchet MS" w:cs="Times New Roman"/>
          <w:b/>
          <w:sz w:val="22"/>
          <w:szCs w:val="22"/>
        </w:rPr>
      </w:pPr>
      <w:r w:rsidRPr="0037424A">
        <w:rPr>
          <w:rFonts w:ascii="Trebuchet MS" w:eastAsiaTheme="minorEastAsia" w:hAnsi="Trebuchet MS" w:cs="Times New Roman"/>
          <w:b/>
          <w:sz w:val="22"/>
          <w:szCs w:val="22"/>
        </w:rPr>
        <w:t xml:space="preserve">Step 1 </w:t>
      </w:r>
      <w:r w:rsidR="0021282F" w:rsidRPr="0021282F">
        <w:rPr>
          <w:rFonts w:ascii="Trebuchet MS" w:eastAsiaTheme="minorEastAsia" w:hAnsi="Trebuchet MS" w:cs="Times New Roman"/>
          <w:sz w:val="22"/>
          <w:szCs w:val="22"/>
        </w:rPr>
        <w:t>Complete the enclosed form providing details of your current electricity supply</w:t>
      </w:r>
      <w:r w:rsidR="00FB6D83">
        <w:rPr>
          <w:rFonts w:ascii="Trebuchet MS" w:eastAsiaTheme="minorEastAsia" w:hAnsi="Trebuchet MS" w:cs="Times New Roman"/>
          <w:sz w:val="22"/>
          <w:szCs w:val="22"/>
        </w:rPr>
        <w:t xml:space="preserve"> or preferred supplier</w:t>
      </w:r>
      <w:r w:rsidR="0021282F">
        <w:rPr>
          <w:rFonts w:ascii="Trebuchet MS" w:eastAsiaTheme="minorEastAsia" w:hAnsi="Trebuchet MS" w:cs="Times New Roman"/>
          <w:sz w:val="22"/>
          <w:szCs w:val="22"/>
        </w:rPr>
        <w:t xml:space="preserve"> and return in the freepost envelope</w:t>
      </w:r>
      <w:r w:rsidR="0021282F" w:rsidRPr="0021282F">
        <w:rPr>
          <w:rFonts w:ascii="Trebuchet MS" w:eastAsiaTheme="minorEastAsia" w:hAnsi="Trebuchet MS" w:cs="Times New Roman"/>
          <w:sz w:val="22"/>
          <w:szCs w:val="22"/>
        </w:rPr>
        <w:t>.</w:t>
      </w:r>
    </w:p>
    <w:p w14:paraId="0C2F7254" w14:textId="77777777" w:rsidR="0037424A" w:rsidRPr="0037424A" w:rsidRDefault="0037424A" w:rsidP="0037424A">
      <w:pPr>
        <w:rPr>
          <w:rFonts w:ascii="Times New Roman" w:hAnsi="Times New Roman" w:cs="Times New Roman"/>
          <w:b/>
          <w:spacing w:val="-7"/>
          <w:sz w:val="24"/>
          <w:szCs w:val="24"/>
        </w:rPr>
      </w:pPr>
      <w:r w:rsidRPr="0037424A">
        <w:rPr>
          <w:rFonts w:ascii="Times New Roman" w:hAnsi="Times New Roman" w:cs="Times New Roman"/>
          <w:b/>
          <w:spacing w:val="-7"/>
          <w:sz w:val="24"/>
          <w:szCs w:val="24"/>
        </w:rPr>
        <w:lastRenderedPageBreak/>
        <w:t xml:space="preserve">Please note that we are unable to give advice on a choice of Supplier however further information can be found on the Citizens Advice website: </w:t>
      </w:r>
    </w:p>
    <w:p w14:paraId="1341AAEE" w14:textId="77777777" w:rsidR="0037424A" w:rsidRPr="0037424A" w:rsidRDefault="00F1730E" w:rsidP="0037424A">
      <w:pPr>
        <w:jc w:val="both"/>
        <w:rPr>
          <w:rFonts w:ascii="Times New Roman" w:hAnsi="Times New Roman" w:cs="Times New Roman"/>
          <w:b/>
          <w:color w:val="FF0000"/>
          <w:spacing w:val="-7"/>
          <w:sz w:val="24"/>
          <w:szCs w:val="24"/>
        </w:rPr>
      </w:pPr>
      <w:hyperlink r:id="rId4" w:history="1">
        <w:r w:rsidR="0037424A" w:rsidRPr="0037424A">
          <w:rPr>
            <w:rFonts w:ascii="Times New Roman" w:hAnsi="Times New Roman" w:cs="Times New Roman"/>
            <w:b/>
            <w:color w:val="FF0000"/>
            <w:spacing w:val="-7"/>
            <w:sz w:val="24"/>
            <w:szCs w:val="24"/>
          </w:rPr>
          <w:t>https://www.citizensadvice.org.uk/consumer/energy-supply/</w:t>
        </w:r>
      </w:hyperlink>
    </w:p>
    <w:p w14:paraId="59471898" w14:textId="77777777" w:rsidR="0037424A" w:rsidRPr="0037424A" w:rsidRDefault="0037424A" w:rsidP="0037424A">
      <w:pPr>
        <w:pStyle w:val="BodyText"/>
        <w:spacing w:before="120" w:after="120" w:line="276" w:lineRule="auto"/>
        <w:ind w:left="709" w:right="6" w:hanging="709"/>
        <w:jc w:val="both"/>
        <w:rPr>
          <w:rFonts w:ascii="Trebuchet MS" w:eastAsiaTheme="minorEastAsia" w:hAnsi="Trebuchet MS" w:cs="Times New Roman"/>
          <w:sz w:val="22"/>
          <w:szCs w:val="22"/>
        </w:rPr>
      </w:pPr>
      <w:r w:rsidRPr="0037424A">
        <w:rPr>
          <w:rFonts w:ascii="Trebuchet MS" w:eastAsiaTheme="minorEastAsia" w:hAnsi="Trebuchet MS" w:cs="Times New Roman"/>
          <w:b/>
          <w:sz w:val="22"/>
          <w:szCs w:val="22"/>
        </w:rPr>
        <w:t xml:space="preserve">Step 2 </w:t>
      </w:r>
      <w:r w:rsidRPr="0037424A">
        <w:rPr>
          <w:rFonts w:ascii="Trebuchet MS" w:eastAsiaTheme="minorEastAsia" w:hAnsi="Trebuchet MS" w:cs="Times New Roman"/>
          <w:sz w:val="22"/>
          <w:szCs w:val="22"/>
        </w:rPr>
        <w:t>Contact your chosen supplier to arrange a</w:t>
      </w:r>
      <w:r w:rsidR="0021282F">
        <w:rPr>
          <w:rFonts w:ascii="Trebuchet MS" w:eastAsiaTheme="minorEastAsia" w:hAnsi="Trebuchet MS" w:cs="Times New Roman"/>
          <w:sz w:val="22"/>
          <w:szCs w:val="22"/>
        </w:rPr>
        <w:t>n</w:t>
      </w:r>
      <w:r w:rsidRPr="0037424A">
        <w:rPr>
          <w:rFonts w:ascii="Trebuchet MS" w:eastAsiaTheme="minorEastAsia" w:hAnsi="Trebuchet MS" w:cs="Times New Roman"/>
          <w:sz w:val="22"/>
          <w:szCs w:val="22"/>
        </w:rPr>
        <w:t xml:space="preserve"> electricity supply contract.</w:t>
      </w:r>
    </w:p>
    <w:p w14:paraId="17875889" w14:textId="77777777" w:rsidR="0037424A" w:rsidRPr="0037424A" w:rsidRDefault="0037424A" w:rsidP="0037424A">
      <w:pPr>
        <w:pStyle w:val="BodyText"/>
        <w:spacing w:before="120" w:after="120" w:line="276" w:lineRule="auto"/>
        <w:ind w:left="709" w:right="6" w:hanging="709"/>
        <w:jc w:val="both"/>
        <w:rPr>
          <w:rFonts w:ascii="Trebuchet MS" w:eastAsiaTheme="minorEastAsia" w:hAnsi="Trebuchet MS" w:cs="Times New Roman"/>
          <w:sz w:val="22"/>
          <w:szCs w:val="22"/>
        </w:rPr>
      </w:pPr>
      <w:r w:rsidRPr="0037424A">
        <w:rPr>
          <w:rFonts w:ascii="Trebuchet MS" w:eastAsiaTheme="minorEastAsia" w:hAnsi="Trebuchet MS" w:cs="Times New Roman"/>
          <w:b/>
          <w:sz w:val="22"/>
          <w:szCs w:val="22"/>
        </w:rPr>
        <w:t xml:space="preserve">Step 3 </w:t>
      </w:r>
      <w:r w:rsidRPr="0037424A">
        <w:rPr>
          <w:rFonts w:ascii="Trebuchet MS" w:eastAsiaTheme="minorEastAsia" w:hAnsi="Trebuchet MS" w:cs="Times New Roman"/>
          <w:sz w:val="22"/>
          <w:szCs w:val="22"/>
        </w:rPr>
        <w:t xml:space="preserve">Contact us on [phone number]– Monday to Friday between </w:t>
      </w:r>
      <w:r w:rsidR="00FB6D83">
        <w:rPr>
          <w:rFonts w:ascii="Trebuchet MS" w:eastAsiaTheme="minorEastAsia" w:hAnsi="Trebuchet MS" w:cs="Times New Roman"/>
          <w:sz w:val="22"/>
          <w:szCs w:val="22"/>
        </w:rPr>
        <w:t>09:</w:t>
      </w:r>
      <w:r w:rsidRPr="0037424A">
        <w:rPr>
          <w:rFonts w:ascii="Trebuchet MS" w:eastAsiaTheme="minorEastAsia" w:hAnsi="Trebuchet MS" w:cs="Times New Roman"/>
          <w:sz w:val="22"/>
          <w:szCs w:val="22"/>
        </w:rPr>
        <w:t>00 and 16.00 or via email at [e-mail address] to let us know.</w:t>
      </w:r>
    </w:p>
    <w:p w14:paraId="3E5C4707" w14:textId="77777777" w:rsidR="0037424A" w:rsidRPr="00D1730B" w:rsidRDefault="0037424A" w:rsidP="0037424A">
      <w:pPr>
        <w:pStyle w:val="Heading2"/>
        <w:spacing w:before="200" w:after="120" w:line="360" w:lineRule="auto"/>
        <w:ind w:right="6"/>
        <w:rPr>
          <w:rFonts w:ascii="Times New Roman" w:hAnsi="Times New Roman" w:cs="Times New Roman"/>
          <w:b/>
          <w:color w:val="auto"/>
          <w:spacing w:val="-3"/>
          <w:sz w:val="24"/>
          <w:szCs w:val="24"/>
        </w:rPr>
      </w:pPr>
      <w:r w:rsidRPr="00D1730B">
        <w:rPr>
          <w:rFonts w:ascii="Times New Roman" w:hAnsi="Times New Roman" w:cs="Times New Roman"/>
          <w:b/>
          <w:color w:val="auto"/>
          <w:spacing w:val="-3"/>
          <w:sz w:val="24"/>
          <w:szCs w:val="24"/>
        </w:rPr>
        <w:t xml:space="preserve">If you are not using </w:t>
      </w:r>
      <w:r>
        <w:rPr>
          <w:rFonts w:ascii="Times New Roman" w:hAnsi="Times New Roman" w:cs="Times New Roman"/>
          <w:b/>
          <w:color w:val="auto"/>
          <w:spacing w:val="-3"/>
          <w:sz w:val="24"/>
          <w:szCs w:val="24"/>
        </w:rPr>
        <w:t>electricity</w:t>
      </w:r>
    </w:p>
    <w:p w14:paraId="751DA76A" w14:textId="77777777" w:rsidR="0037424A" w:rsidRPr="0037424A" w:rsidRDefault="0037424A" w:rsidP="0037424A">
      <w:pPr>
        <w:pStyle w:val="BodyText"/>
        <w:spacing w:before="120" w:after="120" w:line="276" w:lineRule="auto"/>
        <w:ind w:left="709" w:right="6" w:hanging="709"/>
        <w:jc w:val="both"/>
        <w:rPr>
          <w:rFonts w:ascii="Trebuchet MS" w:eastAsiaTheme="minorEastAsia" w:hAnsi="Trebuchet MS" w:cs="Times New Roman"/>
          <w:b/>
          <w:sz w:val="22"/>
          <w:szCs w:val="22"/>
        </w:rPr>
      </w:pPr>
      <w:r w:rsidRPr="0037424A">
        <w:rPr>
          <w:rFonts w:ascii="Trebuchet MS" w:eastAsiaTheme="minorEastAsia" w:hAnsi="Trebuchet MS" w:cs="Times New Roman"/>
          <w:b/>
          <w:sz w:val="22"/>
          <w:szCs w:val="22"/>
        </w:rPr>
        <w:t xml:space="preserve">Step 1 </w:t>
      </w:r>
      <w:r w:rsidRPr="0037424A">
        <w:rPr>
          <w:rFonts w:ascii="Trebuchet MS" w:eastAsiaTheme="minorEastAsia" w:hAnsi="Trebuchet MS" w:cs="Times New Roman"/>
          <w:sz w:val="22"/>
          <w:szCs w:val="22"/>
        </w:rPr>
        <w:t xml:space="preserve">Contact us on [phone number] – Monday to Friday between </w:t>
      </w:r>
      <w:r w:rsidR="00957B57">
        <w:rPr>
          <w:rFonts w:ascii="Trebuchet MS" w:eastAsiaTheme="minorEastAsia" w:hAnsi="Trebuchet MS" w:cs="Times New Roman"/>
          <w:sz w:val="22"/>
          <w:szCs w:val="22"/>
        </w:rPr>
        <w:t>09:00</w:t>
      </w:r>
      <w:r w:rsidRPr="0037424A">
        <w:rPr>
          <w:rFonts w:ascii="Trebuchet MS" w:eastAsiaTheme="minorEastAsia" w:hAnsi="Trebuchet MS" w:cs="Times New Roman"/>
          <w:sz w:val="22"/>
          <w:szCs w:val="22"/>
        </w:rPr>
        <w:t xml:space="preserve"> and 16.00 or via the email above.</w:t>
      </w:r>
    </w:p>
    <w:p w14:paraId="0DAC7F7A" w14:textId="77777777" w:rsidR="0037424A" w:rsidRPr="0037424A" w:rsidRDefault="0037424A" w:rsidP="0037424A">
      <w:pPr>
        <w:pStyle w:val="BodyText"/>
        <w:spacing w:before="120" w:after="120" w:line="276" w:lineRule="auto"/>
        <w:ind w:left="709" w:right="6" w:hanging="709"/>
        <w:jc w:val="both"/>
        <w:rPr>
          <w:rFonts w:ascii="Trebuchet MS" w:eastAsiaTheme="minorEastAsia" w:hAnsi="Trebuchet MS" w:cs="Times New Roman"/>
          <w:b/>
          <w:sz w:val="22"/>
          <w:szCs w:val="22"/>
        </w:rPr>
      </w:pPr>
      <w:r w:rsidRPr="0037424A">
        <w:rPr>
          <w:rFonts w:ascii="Trebuchet MS" w:eastAsiaTheme="minorEastAsia" w:hAnsi="Trebuchet MS" w:cs="Times New Roman"/>
          <w:b/>
          <w:sz w:val="22"/>
          <w:szCs w:val="22"/>
        </w:rPr>
        <w:t xml:space="preserve">Step 2 </w:t>
      </w:r>
      <w:r w:rsidRPr="0037424A">
        <w:rPr>
          <w:rFonts w:ascii="Trebuchet MS" w:eastAsiaTheme="minorEastAsia" w:hAnsi="Trebuchet MS" w:cs="Times New Roman"/>
          <w:sz w:val="22"/>
          <w:szCs w:val="22"/>
        </w:rPr>
        <w:t>Quote the MPAN – This is shown above.</w:t>
      </w:r>
    </w:p>
    <w:p w14:paraId="2DA32970" w14:textId="77777777" w:rsidR="0037424A" w:rsidRDefault="0037424A" w:rsidP="0037424A">
      <w:pPr>
        <w:pStyle w:val="BodyText"/>
        <w:spacing w:before="120" w:after="120" w:line="276" w:lineRule="auto"/>
        <w:ind w:left="709" w:right="6" w:hanging="709"/>
        <w:jc w:val="both"/>
        <w:rPr>
          <w:rFonts w:ascii="Trebuchet MS" w:eastAsiaTheme="minorEastAsia" w:hAnsi="Trebuchet MS" w:cs="Times New Roman"/>
          <w:sz w:val="22"/>
          <w:szCs w:val="22"/>
        </w:rPr>
      </w:pPr>
      <w:r w:rsidRPr="0037424A">
        <w:rPr>
          <w:rFonts w:ascii="Trebuchet MS" w:eastAsiaTheme="minorEastAsia" w:hAnsi="Trebuchet MS" w:cs="Times New Roman"/>
          <w:b/>
          <w:sz w:val="22"/>
          <w:szCs w:val="22"/>
        </w:rPr>
        <w:t xml:space="preserve">Step 3 </w:t>
      </w:r>
      <w:r w:rsidRPr="0037424A">
        <w:rPr>
          <w:rFonts w:ascii="Trebuchet MS" w:eastAsiaTheme="minorEastAsia" w:hAnsi="Trebuchet MS" w:cs="Times New Roman"/>
          <w:sz w:val="22"/>
          <w:szCs w:val="22"/>
        </w:rPr>
        <w:t>Tell us that you do not want a</w:t>
      </w:r>
      <w:r w:rsidR="0021282F">
        <w:rPr>
          <w:rFonts w:ascii="Trebuchet MS" w:eastAsiaTheme="minorEastAsia" w:hAnsi="Trebuchet MS" w:cs="Times New Roman"/>
          <w:sz w:val="22"/>
          <w:szCs w:val="22"/>
        </w:rPr>
        <w:t>n</w:t>
      </w:r>
      <w:r w:rsidRPr="0037424A">
        <w:rPr>
          <w:rFonts w:ascii="Trebuchet MS" w:eastAsiaTheme="minorEastAsia" w:hAnsi="Trebuchet MS" w:cs="Times New Roman"/>
          <w:sz w:val="22"/>
          <w:szCs w:val="22"/>
        </w:rPr>
        <w:t xml:space="preserve"> electricity supply – we will investigate further and advise you of the action we will take.</w:t>
      </w:r>
    </w:p>
    <w:p w14:paraId="6779776A" w14:textId="77777777" w:rsidR="0021282F" w:rsidRPr="0021282F" w:rsidRDefault="0021282F" w:rsidP="0021282F">
      <w:pPr>
        <w:jc w:val="both"/>
        <w:rPr>
          <w:rFonts w:ascii="Times New Roman" w:hAnsi="Times New Roman" w:cs="Times New Roman"/>
          <w:b/>
          <w:spacing w:val="-7"/>
          <w:sz w:val="24"/>
          <w:szCs w:val="24"/>
        </w:rPr>
      </w:pPr>
      <w:r w:rsidRPr="0021282F">
        <w:rPr>
          <w:rFonts w:ascii="Times New Roman" w:hAnsi="Times New Roman" w:cs="Times New Roman"/>
          <w:b/>
          <w:spacing w:val="-7"/>
          <w:sz w:val="24"/>
          <w:szCs w:val="24"/>
        </w:rPr>
        <w:t>If you are in the process of registering with an electricity supplier please ask them to contact us urgently with</w:t>
      </w:r>
      <w:r>
        <w:rPr>
          <w:rFonts w:ascii="Times New Roman" w:hAnsi="Times New Roman" w:cs="Times New Roman"/>
          <w:b/>
          <w:spacing w:val="-7"/>
          <w:sz w:val="24"/>
          <w:szCs w:val="24"/>
        </w:rPr>
        <w:t xml:space="preserve"> confirmation that your premise</w:t>
      </w:r>
      <w:r w:rsidRPr="0021282F">
        <w:rPr>
          <w:rFonts w:ascii="Times New Roman" w:hAnsi="Times New Roman" w:cs="Times New Roman"/>
          <w:b/>
          <w:spacing w:val="-7"/>
          <w:sz w:val="24"/>
          <w:szCs w:val="24"/>
        </w:rPr>
        <w:t xml:space="preserve"> is being registered.</w:t>
      </w:r>
    </w:p>
    <w:p w14:paraId="39E71385" w14:textId="77777777" w:rsidR="0021282F" w:rsidRPr="0037424A" w:rsidRDefault="0021282F" w:rsidP="0021282F">
      <w:pPr>
        <w:pStyle w:val="BodyText"/>
        <w:spacing w:before="120" w:after="120" w:line="276" w:lineRule="auto"/>
        <w:ind w:left="0" w:right="6"/>
        <w:jc w:val="both"/>
        <w:rPr>
          <w:rFonts w:ascii="Trebuchet MS" w:eastAsiaTheme="minorEastAsia" w:hAnsi="Trebuchet MS" w:cs="Times New Roman"/>
          <w:b/>
          <w:sz w:val="22"/>
          <w:szCs w:val="22"/>
        </w:rPr>
      </w:pPr>
      <w:r>
        <w:rPr>
          <w:rFonts w:ascii="Times New Roman" w:eastAsia="Arial" w:hAnsi="Times New Roman" w:cs="Times New Roman"/>
          <w:b/>
          <w:bCs/>
          <w:color w:val="231F20"/>
          <w:spacing w:val="-4"/>
          <w:sz w:val="24"/>
          <w:szCs w:val="24"/>
        </w:rPr>
        <w:t xml:space="preserve">Failure to take appropriate action may result in the electricity supply to the premises being cut-off. </w:t>
      </w:r>
      <w:r w:rsidRPr="0021282F">
        <w:rPr>
          <w:rFonts w:ascii="Times New Roman" w:eastAsia="Arial" w:hAnsi="Times New Roman" w:cs="Times New Roman"/>
          <w:b/>
          <w:bCs/>
          <w:color w:val="FF0000"/>
          <w:spacing w:val="-4"/>
          <w:sz w:val="24"/>
          <w:szCs w:val="24"/>
        </w:rPr>
        <w:t>Please note there may be costs involved in the disconnection and reconnection of the supply.</w:t>
      </w:r>
    </w:p>
    <w:p w14:paraId="70E4B260" w14:textId="77777777" w:rsidR="00A275A3" w:rsidRDefault="00A275A3"/>
    <w:p w14:paraId="109BFDA5" w14:textId="77777777" w:rsidR="0021282F" w:rsidRDefault="0021282F" w:rsidP="0021282F">
      <w:pPr>
        <w:pStyle w:val="Closing"/>
        <w:rPr>
          <w:rFonts w:ascii="Trebuchet MS" w:hAnsi="Trebuchet MS" w:cs="Times New Roman"/>
        </w:rPr>
      </w:pPr>
      <w:r>
        <w:rPr>
          <w:rFonts w:ascii="Trebuchet MS" w:hAnsi="Trebuchet MS" w:cs="Times New Roman"/>
        </w:rPr>
        <w:t>Yours Faithfully</w:t>
      </w:r>
    </w:p>
    <w:sdt>
      <w:sdtPr>
        <w:rPr>
          <w:rFonts w:ascii="Times New Roman" w:hAnsi="Times New Roman" w:cs="Times New Roman"/>
          <w:sz w:val="24"/>
          <w:szCs w:val="24"/>
        </w:rPr>
        <w:id w:val="260286289"/>
        <w:placeholder>
          <w:docPart w:val="030686E85477407EB9F161758716A9B2"/>
        </w:placeholder>
        <w:dataBinding w:prefixMappings="xmlns:ns0='http://purl.org/dc/elements/1.1/' xmlns:ns1='http://schemas.openxmlformats.org/package/2006/metadata/core-properties' " w:xpath="/ns1:coreProperties[1]/ns0:creator[1]" w:storeItemID="{6C3C8BC8-F283-45AE-878A-BAB7291924A1}"/>
        <w:text/>
      </w:sdtPr>
      <w:sdtEndPr/>
      <w:sdtContent>
        <w:p w14:paraId="4B5E64A7" w14:textId="77777777" w:rsidR="0021282F" w:rsidRDefault="0021282F" w:rsidP="0021282F">
          <w:pPr>
            <w:pStyle w:val="Signature"/>
            <w:rPr>
              <w:rFonts w:ascii="Times New Roman" w:hAnsi="Times New Roman" w:cs="Times New Roman"/>
              <w:sz w:val="24"/>
              <w:szCs w:val="24"/>
            </w:rPr>
          </w:pPr>
          <w:r>
            <w:rPr>
              <w:rFonts w:ascii="Times New Roman" w:hAnsi="Times New Roman" w:cs="Times New Roman"/>
              <w:sz w:val="24"/>
              <w:szCs w:val="24"/>
              <w:lang w:val="en-GB"/>
            </w:rPr>
            <w:t>McKenna, Sarah</w:t>
          </w:r>
        </w:p>
      </w:sdtContent>
    </w:sdt>
    <w:p w14:paraId="7F483FF8" w14:textId="77777777" w:rsidR="0021282F" w:rsidRDefault="00F1730E" w:rsidP="0021282F">
      <w:pPr>
        <w:pStyle w:val="Signature"/>
        <w:rPr>
          <w:rFonts w:ascii="Times New Roman" w:hAnsi="Times New Roman" w:cs="Times New Roman"/>
          <w:sz w:val="24"/>
          <w:szCs w:val="24"/>
        </w:rPr>
      </w:pPr>
      <w:sdt>
        <w:sdtPr>
          <w:rPr>
            <w:rFonts w:ascii="Times New Roman" w:hAnsi="Times New Roman" w:cs="Times New Roman"/>
            <w:sz w:val="24"/>
            <w:szCs w:val="24"/>
          </w:rPr>
          <w:id w:val="212564857"/>
          <w:placeholder>
            <w:docPart w:val="C155C051A65342CF955E2B8C0BD0A21C"/>
          </w:placeholder>
          <w:temporary/>
          <w:showingPlcHdr/>
        </w:sdtPr>
        <w:sdtEndPr/>
        <w:sdtContent>
          <w:r w:rsidR="0021282F">
            <w:rPr>
              <w:rStyle w:val="PlaceholderText"/>
              <w:rFonts w:ascii="Times New Roman" w:hAnsi="Times New Roman" w:cs="Times New Roman"/>
              <w:color w:val="000000"/>
              <w:sz w:val="24"/>
              <w:szCs w:val="24"/>
            </w:rPr>
            <w:t>[Type the sender title]</w:t>
          </w:r>
        </w:sdtContent>
      </w:sdt>
    </w:p>
    <w:sdt>
      <w:sdtPr>
        <w:rPr>
          <w:rFonts w:ascii="Times New Roman" w:hAnsi="Times New Roman" w:cs="Times New Roman"/>
          <w:sz w:val="24"/>
          <w:szCs w:val="24"/>
        </w:rPr>
        <w:id w:val="18534714"/>
        <w:placeholder>
          <w:docPart w:val="F8FE211B027346A7B4096096CC1C2A44"/>
        </w:placeholder>
        <w:dataBinding w:prefixMappings="xmlns:ns0='http://schemas.openxmlformats.org/officeDocument/2006/extended-properties' " w:xpath="/ns0:Properties[1]/ns0:Company[1]" w:storeItemID="{6668398D-A668-4E3E-A5EB-62B293D839F1}"/>
        <w:text/>
      </w:sdtPr>
      <w:sdtEndPr/>
      <w:sdtContent>
        <w:p w14:paraId="11CAFD1D" w14:textId="77777777" w:rsidR="0021282F" w:rsidRDefault="003A5620" w:rsidP="0021282F">
          <w:pPr>
            <w:pStyle w:val="Signature"/>
            <w:rPr>
              <w:rFonts w:ascii="Times New Roman" w:hAnsi="Times New Roman" w:cs="Times New Roman"/>
              <w:sz w:val="24"/>
              <w:szCs w:val="24"/>
            </w:rPr>
          </w:pPr>
          <w:r>
            <w:rPr>
              <w:rFonts w:ascii="Times New Roman" w:hAnsi="Times New Roman" w:cs="Times New Roman"/>
              <w:sz w:val="24"/>
              <w:szCs w:val="24"/>
              <w:lang w:val="en-GB"/>
            </w:rPr>
            <w:t>Northern Powergrid</w:t>
          </w:r>
        </w:p>
      </w:sdtContent>
    </w:sdt>
    <w:p w14:paraId="335D0A4B" w14:textId="77777777" w:rsidR="0021282F" w:rsidRDefault="0021282F" w:rsidP="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b/>
          <w:snapToGrid w:val="0"/>
          <w:u w:val="single"/>
          <w:lang w:val="en-GB"/>
        </w:rPr>
        <w:t>Please complete the information below and return to us in the free post envelope provided:</w:t>
      </w:r>
    </w:p>
    <w:p w14:paraId="1360A109" w14:textId="77777777" w:rsidR="0021282F" w:rsidRDefault="0021282F" w:rsidP="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t xml:space="preserve">Our reference: </w:t>
      </w:r>
      <w:r>
        <w:rPr>
          <w:rFonts w:ascii="Trebuchet MS" w:eastAsia="Times New Roman" w:hAnsi="Trebuchet MS" w:cs="Arial"/>
          <w:snapToGrid w:val="0"/>
          <w:lang w:val="en-GB"/>
        </w:rPr>
        <w:fldChar w:fldCharType="begin"/>
      </w:r>
      <w:r>
        <w:rPr>
          <w:rFonts w:ascii="Trebuchet MS" w:eastAsia="Times New Roman" w:hAnsi="Trebuchet MS" w:cs="Arial"/>
          <w:snapToGrid w:val="0"/>
          <w:lang w:val="en-GB"/>
        </w:rPr>
        <w:instrText xml:space="preserve"> MERGEFIELD "MPAN_Core" </w:instrText>
      </w:r>
      <w:r>
        <w:rPr>
          <w:rFonts w:ascii="Trebuchet MS" w:eastAsia="Times New Roman" w:hAnsi="Trebuchet MS" w:cs="Arial"/>
          <w:snapToGrid w:val="0"/>
          <w:lang w:val="en-GB"/>
        </w:rPr>
        <w:fldChar w:fldCharType="separate"/>
      </w:r>
      <w:r>
        <w:rPr>
          <w:rFonts w:ascii="Trebuchet MS" w:eastAsia="Times New Roman" w:hAnsi="Trebuchet MS" w:cs="Arial"/>
          <w:noProof/>
          <w:snapToGrid w:val="0"/>
          <w:lang w:val="en-GB"/>
        </w:rPr>
        <w:t>«MPAN_Core»</w:t>
      </w:r>
      <w:r>
        <w:rPr>
          <w:rFonts w:ascii="Trebuchet MS" w:eastAsia="Times New Roman" w:hAnsi="Trebuchet MS" w:cs="Arial"/>
          <w:snapToGrid w:val="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3266"/>
        <w:gridCol w:w="3033"/>
      </w:tblGrid>
      <w:tr w:rsidR="0021282F" w14:paraId="1F1B5209" w14:textId="77777777" w:rsidTr="0021282F">
        <w:tc>
          <w:tcPr>
            <w:tcW w:w="2943" w:type="dxa"/>
            <w:tcBorders>
              <w:top w:val="single" w:sz="4" w:space="0" w:color="auto"/>
              <w:left w:val="single" w:sz="4" w:space="0" w:color="auto"/>
              <w:bottom w:val="single" w:sz="4" w:space="0" w:color="auto"/>
              <w:right w:val="single" w:sz="4" w:space="0" w:color="auto"/>
            </w:tcBorders>
            <w:hideMark/>
          </w:tcPr>
          <w:p w14:paraId="7D0E9C2D"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t>We have written to you regarding the electricity supply at the following address:</w:t>
            </w:r>
          </w:p>
        </w:tc>
        <w:tc>
          <w:tcPr>
            <w:tcW w:w="3266" w:type="dxa"/>
            <w:tcBorders>
              <w:top w:val="single" w:sz="4" w:space="0" w:color="auto"/>
              <w:left w:val="single" w:sz="4" w:space="0" w:color="auto"/>
              <w:bottom w:val="single" w:sz="4" w:space="0" w:color="auto"/>
              <w:right w:val="single" w:sz="4" w:space="0" w:color="auto"/>
            </w:tcBorders>
            <w:hideMark/>
          </w:tcPr>
          <w:p w14:paraId="348A563F"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fldChar w:fldCharType="begin"/>
            </w:r>
            <w:r>
              <w:rPr>
                <w:rFonts w:ascii="Trebuchet MS" w:eastAsia="Times New Roman" w:hAnsi="Trebuchet MS" w:cs="Arial"/>
                <w:snapToGrid w:val="0"/>
                <w:lang w:val="en-GB"/>
              </w:rPr>
              <w:instrText xml:space="preserve"> MERGEFIELD  PRS_Address_Line_1 \* Caps </w:instrText>
            </w:r>
            <w:r>
              <w:rPr>
                <w:rFonts w:ascii="Trebuchet MS" w:eastAsia="Times New Roman" w:hAnsi="Trebuchet MS" w:cs="Arial"/>
                <w:snapToGrid w:val="0"/>
                <w:lang w:val="en-GB"/>
              </w:rPr>
              <w:fldChar w:fldCharType="separate"/>
            </w:r>
            <w:r>
              <w:rPr>
                <w:rFonts w:ascii="Trebuchet MS" w:eastAsia="Times New Roman" w:hAnsi="Trebuchet MS" w:cs="Arial"/>
                <w:noProof/>
                <w:snapToGrid w:val="0"/>
                <w:lang w:val="en-GB"/>
              </w:rPr>
              <w:t>«Prs_Address_Line_1»</w:t>
            </w:r>
            <w:r>
              <w:rPr>
                <w:rFonts w:ascii="Trebuchet MS" w:eastAsia="Times New Roman" w:hAnsi="Trebuchet MS" w:cs="Arial"/>
                <w:snapToGrid w:val="0"/>
                <w:lang w:val="en-GB"/>
              </w:rPr>
              <w:fldChar w:fldCharType="end"/>
            </w:r>
          </w:p>
          <w:p w14:paraId="3A1B77F1"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fldChar w:fldCharType="begin"/>
            </w:r>
            <w:r>
              <w:rPr>
                <w:rFonts w:ascii="Trebuchet MS" w:eastAsia="Times New Roman" w:hAnsi="Trebuchet MS" w:cs="Arial"/>
                <w:snapToGrid w:val="0"/>
                <w:lang w:val="en-GB"/>
              </w:rPr>
              <w:instrText xml:space="preserve"> MERGEFIELD  PRS_Address_Line_2 \* Caps </w:instrText>
            </w:r>
            <w:r>
              <w:rPr>
                <w:rFonts w:ascii="Trebuchet MS" w:eastAsia="Times New Roman" w:hAnsi="Trebuchet MS" w:cs="Arial"/>
                <w:snapToGrid w:val="0"/>
                <w:lang w:val="en-GB"/>
              </w:rPr>
              <w:fldChar w:fldCharType="separate"/>
            </w:r>
            <w:r>
              <w:rPr>
                <w:rFonts w:ascii="Trebuchet MS" w:eastAsia="Times New Roman" w:hAnsi="Trebuchet MS" w:cs="Arial"/>
                <w:noProof/>
                <w:snapToGrid w:val="0"/>
                <w:lang w:val="en-GB"/>
              </w:rPr>
              <w:t>«Prs_Address_Line_2»</w:t>
            </w:r>
            <w:r>
              <w:rPr>
                <w:rFonts w:ascii="Trebuchet MS" w:eastAsia="Times New Roman" w:hAnsi="Trebuchet MS" w:cs="Arial"/>
                <w:snapToGrid w:val="0"/>
                <w:lang w:val="en-GB"/>
              </w:rPr>
              <w:fldChar w:fldCharType="end"/>
            </w:r>
          </w:p>
          <w:p w14:paraId="4AD53636"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fldChar w:fldCharType="begin"/>
            </w:r>
            <w:r>
              <w:rPr>
                <w:rFonts w:ascii="Trebuchet MS" w:eastAsia="Times New Roman" w:hAnsi="Trebuchet MS" w:cs="Arial"/>
                <w:snapToGrid w:val="0"/>
                <w:lang w:val="en-GB"/>
              </w:rPr>
              <w:instrText xml:space="preserve"> MERGEFIELD  PRS_Address_Line_3 \* Caps </w:instrText>
            </w:r>
            <w:r>
              <w:rPr>
                <w:rFonts w:ascii="Trebuchet MS" w:eastAsia="Times New Roman" w:hAnsi="Trebuchet MS" w:cs="Arial"/>
                <w:snapToGrid w:val="0"/>
                <w:lang w:val="en-GB"/>
              </w:rPr>
              <w:fldChar w:fldCharType="separate"/>
            </w:r>
            <w:r>
              <w:rPr>
                <w:rFonts w:ascii="Trebuchet MS" w:eastAsia="Times New Roman" w:hAnsi="Trebuchet MS" w:cs="Arial"/>
                <w:noProof/>
                <w:snapToGrid w:val="0"/>
                <w:lang w:val="en-GB"/>
              </w:rPr>
              <w:t>«Prs_Address_Line_3»</w:t>
            </w:r>
            <w:r>
              <w:rPr>
                <w:rFonts w:ascii="Trebuchet MS" w:eastAsia="Times New Roman" w:hAnsi="Trebuchet MS" w:cs="Arial"/>
                <w:snapToGrid w:val="0"/>
                <w:lang w:val="en-GB"/>
              </w:rPr>
              <w:fldChar w:fldCharType="end"/>
            </w:r>
          </w:p>
          <w:p w14:paraId="708D9167"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fldChar w:fldCharType="begin"/>
            </w:r>
            <w:r>
              <w:rPr>
                <w:rFonts w:ascii="Trebuchet MS" w:eastAsia="Times New Roman" w:hAnsi="Trebuchet MS" w:cs="Arial"/>
                <w:snapToGrid w:val="0"/>
                <w:lang w:val="en-GB"/>
              </w:rPr>
              <w:instrText xml:space="preserve"> MERGEFIELD  PRS_Address_Line_4 \* Caps </w:instrText>
            </w:r>
            <w:r>
              <w:rPr>
                <w:rFonts w:ascii="Trebuchet MS" w:eastAsia="Times New Roman" w:hAnsi="Trebuchet MS" w:cs="Arial"/>
                <w:snapToGrid w:val="0"/>
                <w:lang w:val="en-GB"/>
              </w:rPr>
              <w:fldChar w:fldCharType="separate"/>
            </w:r>
            <w:r>
              <w:rPr>
                <w:rFonts w:ascii="Trebuchet MS" w:eastAsia="Times New Roman" w:hAnsi="Trebuchet MS" w:cs="Arial"/>
                <w:noProof/>
                <w:snapToGrid w:val="0"/>
                <w:lang w:val="en-GB"/>
              </w:rPr>
              <w:t>«Prs_Address_Line_4»</w:t>
            </w:r>
            <w:r>
              <w:rPr>
                <w:rFonts w:ascii="Trebuchet MS" w:eastAsia="Times New Roman" w:hAnsi="Trebuchet MS" w:cs="Arial"/>
                <w:snapToGrid w:val="0"/>
                <w:lang w:val="en-GB"/>
              </w:rPr>
              <w:fldChar w:fldCharType="end"/>
            </w:r>
          </w:p>
          <w:p w14:paraId="021009D1"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fldChar w:fldCharType="begin"/>
            </w:r>
            <w:r>
              <w:rPr>
                <w:rFonts w:ascii="Trebuchet MS" w:eastAsia="Times New Roman" w:hAnsi="Trebuchet MS" w:cs="Arial"/>
                <w:snapToGrid w:val="0"/>
                <w:lang w:val="en-GB"/>
              </w:rPr>
              <w:instrText xml:space="preserve"> MERGEFIELD  PRS_Address_Line_5 \* Caps </w:instrText>
            </w:r>
            <w:r>
              <w:rPr>
                <w:rFonts w:ascii="Trebuchet MS" w:eastAsia="Times New Roman" w:hAnsi="Trebuchet MS" w:cs="Arial"/>
                <w:snapToGrid w:val="0"/>
                <w:lang w:val="en-GB"/>
              </w:rPr>
              <w:fldChar w:fldCharType="separate"/>
            </w:r>
            <w:r>
              <w:rPr>
                <w:rFonts w:ascii="Trebuchet MS" w:eastAsia="Times New Roman" w:hAnsi="Trebuchet MS" w:cs="Arial"/>
                <w:noProof/>
                <w:snapToGrid w:val="0"/>
                <w:lang w:val="en-GB"/>
              </w:rPr>
              <w:t>«Prs_Address_Line_5»</w:t>
            </w:r>
            <w:r>
              <w:rPr>
                <w:rFonts w:ascii="Trebuchet MS" w:eastAsia="Times New Roman" w:hAnsi="Trebuchet MS" w:cs="Arial"/>
                <w:snapToGrid w:val="0"/>
                <w:lang w:val="en-GB"/>
              </w:rPr>
              <w:fldChar w:fldCharType="end"/>
            </w:r>
          </w:p>
          <w:p w14:paraId="3C5551E5"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fldChar w:fldCharType="begin"/>
            </w:r>
            <w:r>
              <w:rPr>
                <w:rFonts w:ascii="Trebuchet MS" w:eastAsia="Times New Roman" w:hAnsi="Trebuchet MS" w:cs="Arial"/>
                <w:snapToGrid w:val="0"/>
                <w:lang w:val="en-GB"/>
              </w:rPr>
              <w:instrText xml:space="preserve"> MERGEFIELD  PRS_Address_Line_6 \* Caps </w:instrText>
            </w:r>
            <w:r>
              <w:rPr>
                <w:rFonts w:ascii="Trebuchet MS" w:eastAsia="Times New Roman" w:hAnsi="Trebuchet MS" w:cs="Arial"/>
                <w:snapToGrid w:val="0"/>
                <w:lang w:val="en-GB"/>
              </w:rPr>
              <w:fldChar w:fldCharType="separate"/>
            </w:r>
            <w:r>
              <w:rPr>
                <w:rFonts w:ascii="Trebuchet MS" w:eastAsia="Times New Roman" w:hAnsi="Trebuchet MS" w:cs="Arial"/>
                <w:noProof/>
                <w:snapToGrid w:val="0"/>
                <w:lang w:val="en-GB"/>
              </w:rPr>
              <w:t>«Prs_Address_Line_6»</w:t>
            </w:r>
            <w:r>
              <w:rPr>
                <w:rFonts w:ascii="Trebuchet MS" w:eastAsia="Times New Roman" w:hAnsi="Trebuchet MS" w:cs="Arial"/>
                <w:snapToGrid w:val="0"/>
                <w:lang w:val="en-GB"/>
              </w:rPr>
              <w:fldChar w:fldCharType="end"/>
            </w:r>
          </w:p>
          <w:p w14:paraId="30339629"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fldChar w:fldCharType="begin"/>
            </w:r>
            <w:r>
              <w:rPr>
                <w:rFonts w:ascii="Trebuchet MS" w:eastAsia="Times New Roman" w:hAnsi="Trebuchet MS" w:cs="Arial"/>
                <w:snapToGrid w:val="0"/>
                <w:lang w:val="en-GB"/>
              </w:rPr>
              <w:instrText xml:space="preserve"> MERGEFIELD  PRS_Address_Line_7 \* Caps </w:instrText>
            </w:r>
            <w:r>
              <w:rPr>
                <w:rFonts w:ascii="Trebuchet MS" w:eastAsia="Times New Roman" w:hAnsi="Trebuchet MS" w:cs="Arial"/>
                <w:snapToGrid w:val="0"/>
                <w:lang w:val="en-GB"/>
              </w:rPr>
              <w:fldChar w:fldCharType="separate"/>
            </w:r>
            <w:r>
              <w:rPr>
                <w:rFonts w:ascii="Trebuchet MS" w:eastAsia="Times New Roman" w:hAnsi="Trebuchet MS" w:cs="Arial"/>
                <w:noProof/>
                <w:snapToGrid w:val="0"/>
                <w:lang w:val="en-GB"/>
              </w:rPr>
              <w:t>«Prs_Address_Line_7»</w:t>
            </w:r>
            <w:r>
              <w:rPr>
                <w:rFonts w:ascii="Trebuchet MS" w:eastAsia="Times New Roman" w:hAnsi="Trebuchet MS" w:cs="Arial"/>
                <w:snapToGrid w:val="0"/>
                <w:lang w:val="en-GB"/>
              </w:rPr>
              <w:fldChar w:fldCharType="end"/>
            </w:r>
          </w:p>
          <w:p w14:paraId="461476D0"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fldChar w:fldCharType="begin"/>
            </w:r>
            <w:r>
              <w:rPr>
                <w:rFonts w:ascii="Trebuchet MS" w:eastAsia="Times New Roman" w:hAnsi="Trebuchet MS" w:cs="Arial"/>
                <w:snapToGrid w:val="0"/>
                <w:lang w:val="en-GB"/>
              </w:rPr>
              <w:instrText xml:space="preserve"> MERGEFIELD  PRS_Address_Line_8 \* Caps </w:instrText>
            </w:r>
            <w:r>
              <w:rPr>
                <w:rFonts w:ascii="Trebuchet MS" w:eastAsia="Times New Roman" w:hAnsi="Trebuchet MS" w:cs="Arial"/>
                <w:snapToGrid w:val="0"/>
                <w:lang w:val="en-GB"/>
              </w:rPr>
              <w:fldChar w:fldCharType="separate"/>
            </w:r>
            <w:r>
              <w:rPr>
                <w:rFonts w:ascii="Trebuchet MS" w:eastAsia="Times New Roman" w:hAnsi="Trebuchet MS" w:cs="Arial"/>
                <w:noProof/>
                <w:snapToGrid w:val="0"/>
                <w:lang w:val="en-GB"/>
              </w:rPr>
              <w:t>«Prs_Address_Line_8»</w:t>
            </w:r>
            <w:r>
              <w:rPr>
                <w:rFonts w:ascii="Trebuchet MS" w:eastAsia="Times New Roman" w:hAnsi="Trebuchet MS" w:cs="Arial"/>
                <w:snapToGrid w:val="0"/>
                <w:lang w:val="en-GB"/>
              </w:rPr>
              <w:fldChar w:fldCharType="end"/>
            </w:r>
          </w:p>
          <w:p w14:paraId="1A1EF430"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fldChar w:fldCharType="begin"/>
            </w:r>
            <w:r>
              <w:rPr>
                <w:rFonts w:ascii="Trebuchet MS" w:eastAsia="Times New Roman" w:hAnsi="Trebuchet MS" w:cs="Arial"/>
                <w:snapToGrid w:val="0"/>
                <w:lang w:val="en-GB"/>
              </w:rPr>
              <w:instrText xml:space="preserve"> MERGEFIELD  PRS_Address_Line_9 \* Caps </w:instrText>
            </w:r>
            <w:r>
              <w:rPr>
                <w:rFonts w:ascii="Trebuchet MS" w:eastAsia="Times New Roman" w:hAnsi="Trebuchet MS" w:cs="Arial"/>
                <w:snapToGrid w:val="0"/>
                <w:lang w:val="en-GB"/>
              </w:rPr>
              <w:fldChar w:fldCharType="separate"/>
            </w:r>
            <w:r>
              <w:rPr>
                <w:rFonts w:ascii="Trebuchet MS" w:eastAsia="Times New Roman" w:hAnsi="Trebuchet MS" w:cs="Arial"/>
                <w:noProof/>
                <w:snapToGrid w:val="0"/>
                <w:lang w:val="en-GB"/>
              </w:rPr>
              <w:t>«Prs_Address_Line_9»</w:t>
            </w:r>
            <w:r>
              <w:rPr>
                <w:rFonts w:ascii="Trebuchet MS" w:eastAsia="Times New Roman" w:hAnsi="Trebuchet MS" w:cs="Arial"/>
                <w:snapToGrid w:val="0"/>
                <w:lang w:val="en-GB"/>
              </w:rPr>
              <w:fldChar w:fldCharType="end"/>
            </w:r>
          </w:p>
          <w:p w14:paraId="308A9B1F"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fldChar w:fldCharType="begin"/>
            </w:r>
            <w:r>
              <w:rPr>
                <w:rFonts w:ascii="Trebuchet MS" w:eastAsia="Times New Roman" w:hAnsi="Trebuchet MS" w:cs="Arial"/>
                <w:snapToGrid w:val="0"/>
                <w:lang w:val="en-GB"/>
              </w:rPr>
              <w:instrText xml:space="preserve"> MERGEFIELD  PRS_Postcode \* Upper </w:instrText>
            </w:r>
            <w:r>
              <w:rPr>
                <w:rFonts w:ascii="Trebuchet MS" w:eastAsia="Times New Roman" w:hAnsi="Trebuchet MS" w:cs="Arial"/>
                <w:snapToGrid w:val="0"/>
                <w:lang w:val="en-GB"/>
              </w:rPr>
              <w:fldChar w:fldCharType="separate"/>
            </w:r>
            <w:r>
              <w:rPr>
                <w:rFonts w:ascii="Trebuchet MS" w:eastAsia="Times New Roman" w:hAnsi="Trebuchet MS" w:cs="Arial"/>
                <w:noProof/>
                <w:snapToGrid w:val="0"/>
                <w:lang w:val="en-GB"/>
              </w:rPr>
              <w:t>«PRS_POSTCODE»</w:t>
            </w:r>
            <w:r>
              <w:rPr>
                <w:rFonts w:ascii="Trebuchet MS" w:eastAsia="Times New Roman" w:hAnsi="Trebuchet MS" w:cs="Arial"/>
                <w:snapToGrid w:val="0"/>
                <w:lang w:val="en-GB"/>
              </w:rPr>
              <w:fldChar w:fldCharType="end"/>
            </w:r>
          </w:p>
        </w:tc>
        <w:tc>
          <w:tcPr>
            <w:tcW w:w="3033" w:type="dxa"/>
            <w:tcBorders>
              <w:top w:val="single" w:sz="4" w:space="0" w:color="auto"/>
              <w:left w:val="single" w:sz="4" w:space="0" w:color="auto"/>
              <w:bottom w:val="single" w:sz="4" w:space="0" w:color="auto"/>
              <w:right w:val="single" w:sz="4" w:space="0" w:color="auto"/>
            </w:tcBorders>
            <w:hideMark/>
          </w:tcPr>
          <w:p w14:paraId="506DCB41"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t>Please provide address below if incorrect:</w:t>
            </w:r>
          </w:p>
        </w:tc>
      </w:tr>
    </w:tbl>
    <w:p w14:paraId="7626D971" w14:textId="77777777" w:rsidR="0021282F" w:rsidRDefault="0021282F" w:rsidP="0021282F">
      <w:pPr>
        <w:widowControl w:val="0"/>
        <w:spacing w:after="0" w:line="240" w:lineRule="auto"/>
        <w:rPr>
          <w:rFonts w:ascii="Trebuchet MS" w:eastAsia="Times New Roman" w:hAnsi="Trebuchet MS" w:cs="Arial"/>
          <w:snapToGrid w:val="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394"/>
      </w:tblGrid>
      <w:tr w:rsidR="00BE5D8C" w:rsidRPr="00BC5608" w14:paraId="66E2AC5F" w14:textId="77777777" w:rsidTr="00524A94">
        <w:trPr>
          <w:trHeight w:val="418"/>
        </w:trPr>
        <w:tc>
          <w:tcPr>
            <w:tcW w:w="4786" w:type="dxa"/>
            <w:shd w:val="clear" w:color="auto" w:fill="auto"/>
            <w:vAlign w:val="center"/>
          </w:tcPr>
          <w:p w14:paraId="4B70AA67" w14:textId="77777777" w:rsidR="00BE5D8C" w:rsidRPr="00BC5608" w:rsidRDefault="00BE5D8C" w:rsidP="00524A94">
            <w:pPr>
              <w:spacing w:after="0" w:line="240" w:lineRule="auto"/>
              <w:rPr>
                <w:rFonts w:ascii="Trebuchet MS" w:eastAsia="Times New Roman" w:hAnsi="Trebuchet MS" w:cs="Arial"/>
                <w:lang w:val="en-GB"/>
              </w:rPr>
            </w:pPr>
            <w:r w:rsidRPr="00BC5608">
              <w:rPr>
                <w:rFonts w:ascii="Trebuchet MS" w:eastAsia="Times New Roman" w:hAnsi="Trebuchet MS" w:cs="Arial"/>
                <w:lang w:val="en-GB"/>
              </w:rPr>
              <w:lastRenderedPageBreak/>
              <w:t>Your Name</w:t>
            </w:r>
          </w:p>
        </w:tc>
        <w:tc>
          <w:tcPr>
            <w:tcW w:w="4394" w:type="dxa"/>
            <w:shd w:val="clear" w:color="auto" w:fill="auto"/>
            <w:vAlign w:val="center"/>
          </w:tcPr>
          <w:p w14:paraId="3C46100E" w14:textId="77777777" w:rsidR="00BE5D8C" w:rsidRPr="00BC5608" w:rsidRDefault="00BE5D8C" w:rsidP="00524A94">
            <w:pPr>
              <w:spacing w:after="0" w:line="240" w:lineRule="auto"/>
              <w:jc w:val="center"/>
              <w:rPr>
                <w:rFonts w:ascii="Times New Roman" w:eastAsia="Times New Roman" w:hAnsi="Times New Roman" w:cs="Times New Roman"/>
                <w:sz w:val="24"/>
                <w:szCs w:val="20"/>
                <w:lang w:val="en-GB"/>
              </w:rPr>
            </w:pPr>
          </w:p>
        </w:tc>
      </w:tr>
      <w:tr w:rsidR="00BE5D8C" w:rsidRPr="00BC5608" w14:paraId="6580E532" w14:textId="77777777" w:rsidTr="00524A94">
        <w:trPr>
          <w:trHeight w:val="411"/>
        </w:trPr>
        <w:tc>
          <w:tcPr>
            <w:tcW w:w="4786" w:type="dxa"/>
            <w:shd w:val="clear" w:color="auto" w:fill="auto"/>
            <w:vAlign w:val="center"/>
          </w:tcPr>
          <w:p w14:paraId="20FB96B3" w14:textId="77777777" w:rsidR="00BE5D8C" w:rsidRPr="00BC5608" w:rsidRDefault="00BE5D8C" w:rsidP="00524A94">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t>Mobile telephone number</w:t>
            </w:r>
          </w:p>
        </w:tc>
        <w:tc>
          <w:tcPr>
            <w:tcW w:w="4394" w:type="dxa"/>
            <w:shd w:val="clear" w:color="auto" w:fill="auto"/>
            <w:vAlign w:val="center"/>
          </w:tcPr>
          <w:p w14:paraId="6ED110DD" w14:textId="77777777" w:rsidR="00BE5D8C" w:rsidRPr="00BC5608" w:rsidRDefault="00BE5D8C" w:rsidP="00524A94">
            <w:pPr>
              <w:widowControl w:val="0"/>
              <w:spacing w:after="0" w:line="240" w:lineRule="auto"/>
              <w:jc w:val="center"/>
              <w:rPr>
                <w:rFonts w:ascii="Trebuchet MS" w:eastAsia="Times New Roman" w:hAnsi="Trebuchet MS" w:cs="Arial"/>
                <w:snapToGrid w:val="0"/>
                <w:lang w:val="en-GB"/>
              </w:rPr>
            </w:pPr>
          </w:p>
        </w:tc>
      </w:tr>
      <w:tr w:rsidR="00BE5D8C" w:rsidRPr="00BC5608" w14:paraId="4E5A1CCA" w14:textId="77777777" w:rsidTr="00524A94">
        <w:trPr>
          <w:trHeight w:val="417"/>
        </w:trPr>
        <w:tc>
          <w:tcPr>
            <w:tcW w:w="4786" w:type="dxa"/>
            <w:shd w:val="clear" w:color="auto" w:fill="auto"/>
            <w:vAlign w:val="center"/>
          </w:tcPr>
          <w:p w14:paraId="1CE59332" w14:textId="77777777" w:rsidR="00BE5D8C" w:rsidRPr="00BC5608" w:rsidRDefault="00BE5D8C" w:rsidP="00524A94">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t>Day time telephone number</w:t>
            </w:r>
          </w:p>
        </w:tc>
        <w:tc>
          <w:tcPr>
            <w:tcW w:w="4394" w:type="dxa"/>
            <w:shd w:val="clear" w:color="auto" w:fill="auto"/>
            <w:vAlign w:val="center"/>
          </w:tcPr>
          <w:p w14:paraId="2E4CAB73" w14:textId="77777777" w:rsidR="00BE5D8C" w:rsidRPr="00BC5608" w:rsidRDefault="00BE5D8C" w:rsidP="00524A94">
            <w:pPr>
              <w:widowControl w:val="0"/>
              <w:spacing w:after="0" w:line="240" w:lineRule="auto"/>
              <w:jc w:val="center"/>
              <w:rPr>
                <w:rFonts w:ascii="Trebuchet MS" w:eastAsia="Times New Roman" w:hAnsi="Trebuchet MS" w:cs="Arial"/>
                <w:snapToGrid w:val="0"/>
                <w:lang w:val="en-GB"/>
              </w:rPr>
            </w:pPr>
          </w:p>
        </w:tc>
      </w:tr>
      <w:tr w:rsidR="00BE5D8C" w:rsidRPr="00BC5608" w14:paraId="5A1C2E38" w14:textId="77777777" w:rsidTr="00524A94">
        <w:trPr>
          <w:trHeight w:val="367"/>
        </w:trPr>
        <w:tc>
          <w:tcPr>
            <w:tcW w:w="4786" w:type="dxa"/>
            <w:shd w:val="clear" w:color="auto" w:fill="auto"/>
            <w:vAlign w:val="center"/>
          </w:tcPr>
          <w:p w14:paraId="720F4C31" w14:textId="77777777" w:rsidR="00BE5D8C" w:rsidRPr="00BC5608" w:rsidRDefault="00BE5D8C" w:rsidP="00524A94">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t>Email address</w:t>
            </w:r>
          </w:p>
        </w:tc>
        <w:tc>
          <w:tcPr>
            <w:tcW w:w="4394" w:type="dxa"/>
            <w:shd w:val="clear" w:color="auto" w:fill="auto"/>
            <w:vAlign w:val="center"/>
          </w:tcPr>
          <w:p w14:paraId="4FEAF9B2" w14:textId="77777777" w:rsidR="00BE5D8C" w:rsidRPr="00BC5608" w:rsidRDefault="00BE5D8C" w:rsidP="00524A94">
            <w:pPr>
              <w:widowControl w:val="0"/>
              <w:spacing w:after="0" w:line="240" w:lineRule="auto"/>
              <w:jc w:val="center"/>
              <w:rPr>
                <w:rFonts w:ascii="Trebuchet MS" w:eastAsia="Times New Roman" w:hAnsi="Trebuchet MS" w:cs="Arial"/>
                <w:snapToGrid w:val="0"/>
                <w:lang w:val="en-GB"/>
              </w:rPr>
            </w:pPr>
          </w:p>
          <w:p w14:paraId="047A1249" w14:textId="77777777" w:rsidR="00BE5D8C" w:rsidRPr="00BC5608" w:rsidRDefault="00BE5D8C" w:rsidP="00524A94">
            <w:pPr>
              <w:widowControl w:val="0"/>
              <w:spacing w:after="0" w:line="240" w:lineRule="auto"/>
              <w:jc w:val="center"/>
              <w:rPr>
                <w:rFonts w:ascii="Trebuchet MS" w:eastAsia="Times New Roman" w:hAnsi="Trebuchet MS" w:cs="Arial"/>
                <w:snapToGrid w:val="0"/>
                <w:lang w:val="en-GB"/>
              </w:rPr>
            </w:pPr>
          </w:p>
        </w:tc>
      </w:tr>
      <w:tr w:rsidR="00BE5D8C" w:rsidRPr="00BC5608" w14:paraId="03BB4A31" w14:textId="77777777" w:rsidTr="00524A94">
        <w:trPr>
          <w:trHeight w:val="367"/>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tcPr>
          <w:p w14:paraId="062600ED" w14:textId="77777777" w:rsidR="00BE5D8C" w:rsidRPr="00BC5608" w:rsidRDefault="00BE5D8C" w:rsidP="00524A94">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t>If you are not responsible for the electricity bill at the address above, please give details of the person responsible (if known)</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7AFE2AC2" w14:textId="77777777" w:rsidR="00BE5D8C" w:rsidRPr="00BC5608" w:rsidRDefault="00BE5D8C" w:rsidP="00524A94">
            <w:pPr>
              <w:widowControl w:val="0"/>
              <w:spacing w:after="0" w:line="240" w:lineRule="auto"/>
              <w:jc w:val="center"/>
              <w:rPr>
                <w:rFonts w:ascii="Trebuchet MS" w:eastAsia="Times New Roman" w:hAnsi="Trebuchet MS" w:cs="Arial"/>
                <w:snapToGrid w:val="0"/>
                <w:lang w:val="en-GB"/>
              </w:rPr>
            </w:pPr>
          </w:p>
        </w:tc>
      </w:tr>
      <w:tr w:rsidR="00BE5D8C" w:rsidRPr="00BC5608" w14:paraId="2B6CFB4C" w14:textId="77777777" w:rsidTr="00524A94">
        <w:trPr>
          <w:trHeight w:val="367"/>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tcPr>
          <w:p w14:paraId="4319FB10" w14:textId="77777777" w:rsidR="00BE5D8C" w:rsidRPr="00BC5608" w:rsidRDefault="00BE5D8C" w:rsidP="00524A94">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t xml:space="preserve">(1) </w:t>
            </w:r>
            <w:r w:rsidRPr="00BC5608">
              <w:rPr>
                <w:rFonts w:ascii="Trebuchet MS" w:eastAsia="Times New Roman" w:hAnsi="Trebuchet MS" w:cs="Arial"/>
                <w:snapToGrid w:val="0"/>
                <w:lang w:val="en-GB"/>
              </w:rPr>
              <w:t>Is this address currently using electricity?</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56C176AB" w14:textId="77777777" w:rsidR="00BE5D8C" w:rsidRPr="00BC5608" w:rsidRDefault="00BE5D8C" w:rsidP="00524A94">
            <w:pPr>
              <w:widowControl w:val="0"/>
              <w:spacing w:after="0" w:line="240" w:lineRule="auto"/>
              <w:jc w:val="center"/>
              <w:rPr>
                <w:rFonts w:ascii="Trebuchet MS" w:eastAsia="Times New Roman" w:hAnsi="Trebuchet MS" w:cs="Arial"/>
                <w:snapToGrid w:val="0"/>
                <w:lang w:val="en-GB"/>
              </w:rPr>
            </w:pPr>
            <w:r w:rsidRPr="00BC5608">
              <w:rPr>
                <w:rFonts w:ascii="Trebuchet MS" w:eastAsia="Times New Roman" w:hAnsi="Trebuchet MS" w:cs="Arial"/>
                <w:snapToGrid w:val="0"/>
                <w:lang w:val="en-GB"/>
              </w:rPr>
              <w:t>Yes/ No</w:t>
            </w:r>
          </w:p>
          <w:p w14:paraId="56F26080" w14:textId="77777777" w:rsidR="00BE5D8C" w:rsidRPr="00BC5608" w:rsidRDefault="00BE5D8C" w:rsidP="00524A94">
            <w:pPr>
              <w:widowControl w:val="0"/>
              <w:spacing w:after="0" w:line="240" w:lineRule="auto"/>
              <w:jc w:val="center"/>
              <w:rPr>
                <w:rFonts w:ascii="Trebuchet MS" w:eastAsia="Times New Roman" w:hAnsi="Trebuchet MS" w:cs="Arial"/>
                <w:snapToGrid w:val="0"/>
                <w:lang w:val="en-GB"/>
              </w:rPr>
            </w:pPr>
            <w:r w:rsidRPr="00BC5608">
              <w:rPr>
                <w:rFonts w:ascii="Trebuchet MS" w:eastAsia="Times New Roman" w:hAnsi="Trebuchet MS" w:cs="Arial"/>
                <w:snapToGrid w:val="0"/>
                <w:lang w:val="en-GB"/>
              </w:rPr>
              <w:t>(please delete as appropriate)</w:t>
            </w:r>
          </w:p>
        </w:tc>
      </w:tr>
      <w:tr w:rsidR="00BE5D8C" w:rsidRPr="00BC5608" w14:paraId="12F14FD3" w14:textId="77777777" w:rsidTr="00524A94">
        <w:trPr>
          <w:trHeight w:val="367"/>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tcPr>
          <w:p w14:paraId="0EF16290" w14:textId="77777777" w:rsidR="00BE5D8C" w:rsidRPr="00BC5608" w:rsidRDefault="00BE5D8C" w:rsidP="00524A94">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t xml:space="preserve">If you have answered ‘Yes’ </w:t>
            </w:r>
            <w:r>
              <w:rPr>
                <w:rFonts w:ascii="Trebuchet MS" w:eastAsia="Times New Roman" w:hAnsi="Trebuchet MS" w:cs="Arial"/>
                <w:snapToGrid w:val="0"/>
                <w:lang w:val="en-GB"/>
              </w:rPr>
              <w:t xml:space="preserve">to question 1 </w:t>
            </w:r>
            <w:r w:rsidRPr="00BC5608">
              <w:rPr>
                <w:rFonts w:ascii="Trebuchet MS" w:eastAsia="Times New Roman" w:hAnsi="Trebuchet MS" w:cs="Arial"/>
                <w:snapToGrid w:val="0"/>
                <w:lang w:val="en-GB"/>
              </w:rPr>
              <w:t>please provide the name of your electricity supplier and your account number</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5D5EDA85" w14:textId="77777777" w:rsidR="00BE5D8C" w:rsidRPr="00BC5608" w:rsidRDefault="00BE5D8C" w:rsidP="00524A94">
            <w:pPr>
              <w:widowControl w:val="0"/>
              <w:spacing w:after="0" w:line="240" w:lineRule="auto"/>
              <w:jc w:val="center"/>
              <w:rPr>
                <w:rFonts w:ascii="Trebuchet MS" w:eastAsia="Times New Roman" w:hAnsi="Trebuchet MS" w:cs="Arial"/>
                <w:snapToGrid w:val="0"/>
                <w:lang w:val="en-GB"/>
              </w:rPr>
            </w:pPr>
          </w:p>
          <w:p w14:paraId="1AF2009A" w14:textId="77777777" w:rsidR="00BE5D8C" w:rsidRPr="00BC5608" w:rsidRDefault="00BE5D8C" w:rsidP="00524A94">
            <w:pPr>
              <w:widowControl w:val="0"/>
              <w:spacing w:after="0" w:line="240" w:lineRule="auto"/>
              <w:jc w:val="center"/>
              <w:rPr>
                <w:rFonts w:ascii="Trebuchet MS" w:eastAsia="Times New Roman" w:hAnsi="Trebuchet MS" w:cs="Arial"/>
                <w:snapToGrid w:val="0"/>
                <w:lang w:val="en-GB"/>
              </w:rPr>
            </w:pPr>
            <w:r w:rsidRPr="00BC5608">
              <w:rPr>
                <w:rFonts w:ascii="Trebuchet MS" w:eastAsia="Times New Roman" w:hAnsi="Trebuchet MS" w:cs="Arial"/>
                <w:snapToGrid w:val="0"/>
                <w:lang w:val="en-GB"/>
              </w:rPr>
              <w:t>Supplier:  _______________________</w:t>
            </w:r>
          </w:p>
          <w:p w14:paraId="510DD715" w14:textId="77777777" w:rsidR="00BE5D8C" w:rsidRPr="00BC5608" w:rsidRDefault="00BE5D8C" w:rsidP="00524A94">
            <w:pPr>
              <w:widowControl w:val="0"/>
              <w:spacing w:after="0" w:line="240" w:lineRule="auto"/>
              <w:jc w:val="center"/>
              <w:rPr>
                <w:rFonts w:ascii="Trebuchet MS" w:eastAsia="Times New Roman" w:hAnsi="Trebuchet MS" w:cs="Arial"/>
                <w:snapToGrid w:val="0"/>
                <w:lang w:val="en-GB"/>
              </w:rPr>
            </w:pPr>
          </w:p>
          <w:p w14:paraId="1B0110E1" w14:textId="77777777" w:rsidR="00BE5D8C" w:rsidRPr="00BC5608" w:rsidRDefault="00BE5D8C" w:rsidP="00524A94">
            <w:pPr>
              <w:widowControl w:val="0"/>
              <w:spacing w:after="0" w:line="240" w:lineRule="auto"/>
              <w:jc w:val="center"/>
              <w:rPr>
                <w:rFonts w:ascii="Trebuchet MS" w:eastAsia="Times New Roman" w:hAnsi="Trebuchet MS" w:cs="Arial"/>
                <w:snapToGrid w:val="0"/>
                <w:lang w:val="en-GB"/>
              </w:rPr>
            </w:pPr>
            <w:r w:rsidRPr="00BC5608">
              <w:rPr>
                <w:rFonts w:ascii="Trebuchet MS" w:eastAsia="Times New Roman" w:hAnsi="Trebuchet MS" w:cs="Arial"/>
                <w:snapToGrid w:val="0"/>
                <w:lang w:val="en-GB"/>
              </w:rPr>
              <w:t>Acc No:   ________________________</w:t>
            </w:r>
          </w:p>
        </w:tc>
      </w:tr>
      <w:tr w:rsidR="00BE5D8C" w:rsidRPr="00BC5608" w14:paraId="0A680A33" w14:textId="77777777" w:rsidTr="00524A94">
        <w:trPr>
          <w:trHeight w:val="367"/>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tcPr>
          <w:p w14:paraId="4E8FFB16" w14:textId="77777777" w:rsidR="00BE5D8C" w:rsidRPr="00BC5608" w:rsidRDefault="00BE5D8C" w:rsidP="00524A94">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t>If you have answered ‘No’ do you still intend to have an electricity supply to the address in the future?</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04A065FE" w14:textId="77777777" w:rsidR="00BE5D8C" w:rsidRPr="00BC5608" w:rsidRDefault="00BE5D8C" w:rsidP="00524A94">
            <w:pPr>
              <w:widowControl w:val="0"/>
              <w:spacing w:after="0" w:line="240" w:lineRule="auto"/>
              <w:jc w:val="center"/>
              <w:rPr>
                <w:rFonts w:ascii="Trebuchet MS" w:eastAsia="Times New Roman" w:hAnsi="Trebuchet MS" w:cs="Arial"/>
                <w:snapToGrid w:val="0"/>
                <w:lang w:val="en-GB"/>
              </w:rPr>
            </w:pPr>
          </w:p>
          <w:p w14:paraId="18758370" w14:textId="77777777" w:rsidR="00BE5D8C" w:rsidRPr="00BC5608" w:rsidRDefault="00BE5D8C" w:rsidP="00524A94">
            <w:pPr>
              <w:widowControl w:val="0"/>
              <w:spacing w:after="0" w:line="240" w:lineRule="auto"/>
              <w:jc w:val="center"/>
              <w:rPr>
                <w:rFonts w:ascii="Trebuchet MS" w:eastAsia="Times New Roman" w:hAnsi="Trebuchet MS" w:cs="Arial"/>
                <w:snapToGrid w:val="0"/>
                <w:lang w:val="en-GB"/>
              </w:rPr>
            </w:pPr>
            <w:r w:rsidRPr="00BC5608">
              <w:rPr>
                <w:rFonts w:ascii="Trebuchet MS" w:eastAsia="Times New Roman" w:hAnsi="Trebuchet MS" w:cs="Arial"/>
                <w:snapToGrid w:val="0"/>
                <w:lang w:val="en-GB"/>
              </w:rPr>
              <w:t>Yes/ No</w:t>
            </w:r>
          </w:p>
          <w:p w14:paraId="6F402212" w14:textId="77777777" w:rsidR="00BE5D8C" w:rsidRPr="00BC5608" w:rsidRDefault="00BE5D8C" w:rsidP="00524A94">
            <w:pPr>
              <w:widowControl w:val="0"/>
              <w:spacing w:after="0" w:line="240" w:lineRule="auto"/>
              <w:jc w:val="center"/>
              <w:rPr>
                <w:rFonts w:ascii="Trebuchet MS" w:eastAsia="Times New Roman" w:hAnsi="Trebuchet MS" w:cs="Arial"/>
                <w:snapToGrid w:val="0"/>
                <w:lang w:val="en-GB"/>
              </w:rPr>
            </w:pPr>
            <w:r w:rsidRPr="00BC5608">
              <w:rPr>
                <w:rFonts w:ascii="Trebuchet MS" w:eastAsia="Times New Roman" w:hAnsi="Trebuchet MS" w:cs="Arial"/>
                <w:snapToGrid w:val="0"/>
                <w:lang w:val="en-GB"/>
              </w:rPr>
              <w:t>(please delete as appropriate)</w:t>
            </w:r>
          </w:p>
        </w:tc>
      </w:tr>
      <w:tr w:rsidR="00BE5D8C" w:rsidRPr="00BC5608" w14:paraId="6516DD78" w14:textId="77777777" w:rsidTr="00524A94">
        <w:trPr>
          <w:trHeight w:val="367"/>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tcPr>
          <w:p w14:paraId="545BEB2B" w14:textId="77777777" w:rsidR="00BE5D8C" w:rsidRPr="00BC5608" w:rsidRDefault="00BE5D8C" w:rsidP="00524A94">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t xml:space="preserve">(2) </w:t>
            </w:r>
            <w:r w:rsidRPr="00BC5608">
              <w:rPr>
                <w:rFonts w:ascii="Trebuchet MS" w:eastAsia="Times New Roman" w:hAnsi="Trebuchet MS" w:cs="Arial"/>
                <w:snapToGrid w:val="0"/>
                <w:lang w:val="en-GB"/>
              </w:rPr>
              <w:t>Have you ever received an electricity bill for the above property?</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6559A3A4" w14:textId="77777777" w:rsidR="00BE5D8C" w:rsidRPr="00BC5608" w:rsidRDefault="00BE5D8C" w:rsidP="00524A94">
            <w:pPr>
              <w:widowControl w:val="0"/>
              <w:spacing w:after="0" w:line="240" w:lineRule="auto"/>
              <w:jc w:val="center"/>
              <w:rPr>
                <w:rFonts w:ascii="Trebuchet MS" w:eastAsia="Times New Roman" w:hAnsi="Trebuchet MS" w:cs="Arial"/>
                <w:snapToGrid w:val="0"/>
                <w:lang w:val="en-GB"/>
              </w:rPr>
            </w:pPr>
            <w:r w:rsidRPr="00BC5608">
              <w:rPr>
                <w:rFonts w:ascii="Trebuchet MS" w:eastAsia="Times New Roman" w:hAnsi="Trebuchet MS" w:cs="Arial"/>
                <w:snapToGrid w:val="0"/>
                <w:lang w:val="en-GB"/>
              </w:rPr>
              <w:t>Yes/ No</w:t>
            </w:r>
          </w:p>
          <w:p w14:paraId="3AE7AE4F" w14:textId="77777777" w:rsidR="00BE5D8C" w:rsidRPr="00BC5608" w:rsidRDefault="00BE5D8C" w:rsidP="00524A94">
            <w:pPr>
              <w:widowControl w:val="0"/>
              <w:spacing w:after="0" w:line="240" w:lineRule="auto"/>
              <w:jc w:val="center"/>
              <w:rPr>
                <w:rFonts w:ascii="Trebuchet MS" w:eastAsia="Times New Roman" w:hAnsi="Trebuchet MS" w:cs="Arial"/>
                <w:snapToGrid w:val="0"/>
                <w:lang w:val="en-GB"/>
              </w:rPr>
            </w:pPr>
            <w:r w:rsidRPr="00BC5608">
              <w:rPr>
                <w:rFonts w:ascii="Trebuchet MS" w:eastAsia="Times New Roman" w:hAnsi="Trebuchet MS" w:cs="Arial"/>
                <w:snapToGrid w:val="0"/>
                <w:lang w:val="en-GB"/>
              </w:rPr>
              <w:t>(please delete as appropriate)</w:t>
            </w:r>
          </w:p>
        </w:tc>
      </w:tr>
      <w:tr w:rsidR="00BE5D8C" w:rsidRPr="00BC5608" w14:paraId="2067A3C3" w14:textId="77777777" w:rsidTr="00524A94">
        <w:trPr>
          <w:trHeight w:val="367"/>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tcPr>
          <w:p w14:paraId="393B3D74" w14:textId="77777777" w:rsidR="00BE5D8C" w:rsidRPr="00BC5608" w:rsidRDefault="00993641" w:rsidP="00524A94">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t xml:space="preserve">If you have answered ‘Yes’ </w:t>
            </w:r>
            <w:r>
              <w:rPr>
                <w:rFonts w:ascii="Trebuchet MS" w:eastAsia="Times New Roman" w:hAnsi="Trebuchet MS" w:cs="Arial"/>
                <w:snapToGrid w:val="0"/>
                <w:lang w:val="en-GB"/>
              </w:rPr>
              <w:t xml:space="preserve">to question 2 </w:t>
            </w:r>
            <w:r w:rsidRPr="00BC5608">
              <w:rPr>
                <w:rFonts w:ascii="Trebuchet MS" w:eastAsia="Times New Roman" w:hAnsi="Trebuchet MS" w:cs="Arial"/>
                <w:snapToGrid w:val="0"/>
                <w:lang w:val="en-GB"/>
              </w:rPr>
              <w:t>could you please provide the 13 digit reference number from your bill</w:t>
            </w:r>
            <w:r>
              <w:rPr>
                <w:rFonts w:ascii="Trebuchet MS" w:eastAsia="Times New Roman" w:hAnsi="Trebuchet MS" w:cs="Arial"/>
                <w:snapToGrid w:val="0"/>
                <w:lang w:val="en-GB"/>
              </w:rPr>
              <w:t xml:space="preserve"> this is a grid of numbers prefixed by a bold black S.</w:t>
            </w:r>
            <w:r w:rsidRPr="00BC5608">
              <w:rPr>
                <w:rFonts w:ascii="Trebuchet MS" w:eastAsia="Times New Roman" w:hAnsi="Trebuchet MS" w:cs="Arial"/>
                <w:snapToGrid w:val="0"/>
                <w:lang w:val="en-GB"/>
              </w:rPr>
              <w:t xml:space="preserve"> (this will begin with 15 or 23)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30B16475" w14:textId="77777777" w:rsidR="00BE5D8C" w:rsidRPr="00BC5608" w:rsidRDefault="00BE5D8C" w:rsidP="00524A94">
            <w:pPr>
              <w:widowControl w:val="0"/>
              <w:spacing w:after="0" w:line="240" w:lineRule="auto"/>
              <w:jc w:val="center"/>
              <w:rPr>
                <w:rFonts w:ascii="Trebuchet MS" w:eastAsia="Times New Roman" w:hAnsi="Trebuchet MS" w:cs="Arial"/>
                <w:snapToGrid w:val="0"/>
                <w:lang w:val="en-GB"/>
              </w:rPr>
            </w:pPr>
          </w:p>
        </w:tc>
      </w:tr>
      <w:tr w:rsidR="00BE5D8C" w:rsidRPr="00BC5608" w14:paraId="1A8CF109" w14:textId="77777777" w:rsidTr="00524A94">
        <w:trPr>
          <w:trHeight w:val="367"/>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tcPr>
          <w:p w14:paraId="43023FB7" w14:textId="77777777" w:rsidR="00BE5D8C" w:rsidRPr="00BC5608" w:rsidRDefault="00993641" w:rsidP="00524A94">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t>(3) How long have you been at the address or owned the property.</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48531B15" w14:textId="77777777" w:rsidR="00BE5D8C" w:rsidRPr="00BC5608" w:rsidRDefault="00BE5D8C" w:rsidP="00524A94">
            <w:pPr>
              <w:widowControl w:val="0"/>
              <w:spacing w:after="0" w:line="240" w:lineRule="auto"/>
              <w:jc w:val="center"/>
              <w:rPr>
                <w:rFonts w:ascii="Trebuchet MS" w:eastAsia="Times New Roman" w:hAnsi="Trebuchet MS" w:cs="Arial"/>
                <w:snapToGrid w:val="0"/>
                <w:lang w:val="en-GB"/>
              </w:rPr>
            </w:pPr>
          </w:p>
          <w:p w14:paraId="3742D909" w14:textId="77777777" w:rsidR="00BE5D8C" w:rsidRPr="00BC5608" w:rsidRDefault="00BE5D8C" w:rsidP="00524A94">
            <w:pPr>
              <w:widowControl w:val="0"/>
              <w:spacing w:after="0" w:line="240" w:lineRule="auto"/>
              <w:jc w:val="center"/>
              <w:rPr>
                <w:rFonts w:ascii="Trebuchet MS" w:eastAsia="Times New Roman" w:hAnsi="Trebuchet MS" w:cs="Arial"/>
                <w:snapToGrid w:val="0"/>
                <w:lang w:val="en-GB"/>
              </w:rPr>
            </w:pPr>
            <w:r w:rsidRPr="00BC5608">
              <w:rPr>
                <w:rFonts w:ascii="Trebuchet MS" w:eastAsia="Times New Roman" w:hAnsi="Trebuchet MS" w:cs="Arial"/>
                <w:snapToGrid w:val="0"/>
                <w:lang w:val="en-GB"/>
              </w:rPr>
              <w:t>_____  years    _____  months</w:t>
            </w:r>
          </w:p>
        </w:tc>
      </w:tr>
      <w:tr w:rsidR="00BE5D8C" w:rsidRPr="00BC5608" w14:paraId="1087C5B3" w14:textId="77777777" w:rsidTr="00524A94">
        <w:trPr>
          <w:trHeight w:val="367"/>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tcPr>
          <w:p w14:paraId="2C0793AD" w14:textId="77777777" w:rsidR="00BE5D8C" w:rsidRPr="00BC5608" w:rsidRDefault="00BE5D8C" w:rsidP="00524A94">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t>Please provide the meter serial number (this is located on your electricity meter)</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39B93089" w14:textId="77777777" w:rsidR="00BE5D8C" w:rsidRPr="00BC5608" w:rsidRDefault="00BE5D8C" w:rsidP="00524A94">
            <w:pPr>
              <w:widowControl w:val="0"/>
              <w:spacing w:after="0" w:line="240" w:lineRule="auto"/>
              <w:jc w:val="center"/>
              <w:rPr>
                <w:rFonts w:ascii="Trebuchet MS" w:eastAsia="Times New Roman" w:hAnsi="Trebuchet MS" w:cs="Arial"/>
                <w:snapToGrid w:val="0"/>
                <w:lang w:val="en-GB"/>
              </w:rPr>
            </w:pPr>
          </w:p>
        </w:tc>
      </w:tr>
    </w:tbl>
    <w:p w14:paraId="43B813E8" w14:textId="77777777" w:rsidR="0021282F" w:rsidRDefault="0021282F" w:rsidP="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t>Please insert the name of your electricity supplier in the box below (or preferred electricity supplier if you do not have one):</w:t>
      </w:r>
    </w:p>
    <w:p w14:paraId="07E087BF" w14:textId="77777777" w:rsidR="0021282F" w:rsidRDefault="0021282F" w:rsidP="0021282F">
      <w:pPr>
        <w:widowControl w:val="0"/>
        <w:spacing w:after="0" w:line="240" w:lineRule="auto"/>
        <w:rPr>
          <w:rFonts w:ascii="Trebuchet MS" w:eastAsia="Times New Roman" w:hAnsi="Trebuchet MS" w:cs="Arial"/>
          <w:snapToGrid w:val="0"/>
          <w:lang w:val="en-GB"/>
        </w:rPr>
      </w:pPr>
      <w:r>
        <w:rPr>
          <w:noProof/>
          <w:lang w:val="en-GB" w:eastAsia="en-GB"/>
        </w:rPr>
        <mc:AlternateContent>
          <mc:Choice Requires="wps">
            <w:drawing>
              <wp:anchor distT="0" distB="0" distL="114300" distR="114300" simplePos="0" relativeHeight="251661312" behindDoc="0" locked="0" layoutInCell="1" allowOverlap="1" wp14:anchorId="4A071C6E" wp14:editId="0DDA7DAF">
                <wp:simplePos x="0" y="0"/>
                <wp:positionH relativeFrom="column">
                  <wp:posOffset>-69215</wp:posOffset>
                </wp:positionH>
                <wp:positionV relativeFrom="paragraph">
                  <wp:posOffset>1270</wp:posOffset>
                </wp:positionV>
                <wp:extent cx="5830570" cy="265430"/>
                <wp:effectExtent l="0" t="0" r="17780" b="2032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0570" cy="265430"/>
                        </a:xfrm>
                        <a:prstGeom prst="rect">
                          <a:avLst/>
                        </a:prstGeom>
                        <a:solidFill>
                          <a:srgbClr val="FFFFFF"/>
                        </a:solidFill>
                        <a:ln w="9525">
                          <a:solidFill>
                            <a:srgbClr val="000000"/>
                          </a:solidFill>
                          <a:miter lim="800000"/>
                          <a:headEnd/>
                          <a:tailEnd/>
                        </a:ln>
                      </wps:spPr>
                      <wps:txbx>
                        <w:txbxContent>
                          <w:p w14:paraId="60564BEF" w14:textId="77777777" w:rsidR="0021282F" w:rsidRDefault="0021282F" w:rsidP="002128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071C6E" id="_x0000_t202" coordsize="21600,21600" o:spt="202" path="m,l,21600r21600,l21600,xe">
                <v:stroke joinstyle="miter"/>
                <v:path gradientshapeok="t" o:connecttype="rect"/>
              </v:shapetype>
              <v:shape id="Text Box 61" o:spid="_x0000_s1026" type="#_x0000_t202" style="position:absolute;margin-left:-5.45pt;margin-top:.1pt;width:459.1pt;height:2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">
                <v:textbox>
                  <w:txbxContent>
                    <w:p w14:paraId="60564BEF" w14:textId="77777777" w:rsidR="0021282F" w:rsidRDefault="0021282F" w:rsidP="0021282F"/>
                  </w:txbxContent>
                </v:textbox>
              </v:shape>
            </w:pict>
          </mc:Fallback>
        </mc:AlternateContent>
      </w:r>
    </w:p>
    <w:p w14:paraId="4BC46368" w14:textId="77777777" w:rsidR="0021282F" w:rsidRDefault="0021282F" w:rsidP="0021282F">
      <w:pPr>
        <w:widowControl w:val="0"/>
        <w:spacing w:after="0" w:line="240" w:lineRule="auto"/>
        <w:rPr>
          <w:rFonts w:ascii="Trebuchet MS" w:eastAsia="Times New Roman" w:hAnsi="Trebuchet MS" w:cs="Arial"/>
          <w:snapToGrid w:val="0"/>
          <w:lang w:val="en-GB"/>
        </w:rPr>
      </w:pPr>
    </w:p>
    <w:p w14:paraId="48266F63" w14:textId="77777777" w:rsidR="0021282F" w:rsidRDefault="0021282F"/>
    <w:sectPr w:rsidR="002128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24A"/>
    <w:rsid w:val="0021282F"/>
    <w:rsid w:val="00265015"/>
    <w:rsid w:val="0037424A"/>
    <w:rsid w:val="003A5620"/>
    <w:rsid w:val="00957B57"/>
    <w:rsid w:val="00993641"/>
    <w:rsid w:val="009F4C71"/>
    <w:rsid w:val="00A275A3"/>
    <w:rsid w:val="00BE5D8C"/>
    <w:rsid w:val="00E26B16"/>
    <w:rsid w:val="00F1730E"/>
    <w:rsid w:val="00FB6D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82821"/>
  <w15:docId w15:val="{71F826EA-73D7-4727-9BF8-5E98949AB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424A"/>
    <w:rPr>
      <w:rFonts w:eastAsiaTheme="minorEastAsia"/>
      <w:lang w:val="en-US"/>
    </w:rPr>
  </w:style>
  <w:style w:type="paragraph" w:styleId="Heading1">
    <w:name w:val="heading 1"/>
    <w:basedOn w:val="Normal"/>
    <w:next w:val="Normal"/>
    <w:link w:val="Heading1Char"/>
    <w:uiPriority w:val="1"/>
    <w:qFormat/>
    <w:rsid w:val="0037424A"/>
    <w:pPr>
      <w:keepNext/>
      <w:keepLines/>
      <w:spacing w:before="360" w:after="0" w:line="240" w:lineRule="auto"/>
      <w:outlineLvl w:val="0"/>
    </w:pPr>
    <w:rPr>
      <w:rFonts w:asciiTheme="majorHAnsi" w:eastAsiaTheme="majorEastAsia" w:hAnsiTheme="majorHAnsi" w:cstheme="majorBidi"/>
      <w:bCs/>
      <w:i/>
      <w:color w:val="4F81BD" w:themeColor="accent1"/>
      <w:sz w:val="32"/>
      <w:szCs w:val="32"/>
    </w:rPr>
  </w:style>
  <w:style w:type="paragraph" w:styleId="Heading2">
    <w:name w:val="heading 2"/>
    <w:basedOn w:val="Normal"/>
    <w:next w:val="Normal"/>
    <w:link w:val="Heading2Char"/>
    <w:uiPriority w:val="1"/>
    <w:unhideWhenUsed/>
    <w:qFormat/>
    <w:rsid w:val="0037424A"/>
    <w:pPr>
      <w:keepNext/>
      <w:keepLines/>
      <w:spacing w:before="120" w:after="0" w:line="240" w:lineRule="auto"/>
      <w:outlineLvl w:val="1"/>
    </w:pPr>
    <w:rPr>
      <w:rFonts w:asciiTheme="majorHAnsi" w:eastAsiaTheme="majorEastAsia" w:hAnsiTheme="majorHAnsi" w:cstheme="majorBidi"/>
      <w:bCs/>
      <w:color w:val="1F497D" w:themeColor="text2"/>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cipientAddress">
    <w:name w:val="Recipient Address"/>
    <w:basedOn w:val="NoSpacing"/>
    <w:uiPriority w:val="3"/>
    <w:rsid w:val="0037424A"/>
    <w:pPr>
      <w:spacing w:after="360"/>
      <w:contextualSpacing/>
    </w:pPr>
  </w:style>
  <w:style w:type="paragraph" w:styleId="Salutation">
    <w:name w:val="Salutation"/>
    <w:basedOn w:val="NoSpacing"/>
    <w:next w:val="Normal"/>
    <w:link w:val="SalutationChar"/>
    <w:uiPriority w:val="4"/>
    <w:unhideWhenUsed/>
    <w:rsid w:val="0037424A"/>
    <w:pPr>
      <w:spacing w:before="480" w:after="320"/>
      <w:contextualSpacing/>
    </w:pPr>
    <w:rPr>
      <w:b/>
    </w:rPr>
  </w:style>
  <w:style w:type="character" w:customStyle="1" w:styleId="SalutationChar">
    <w:name w:val="Salutation Char"/>
    <w:basedOn w:val="DefaultParagraphFont"/>
    <w:link w:val="Salutation"/>
    <w:uiPriority w:val="4"/>
    <w:rsid w:val="0037424A"/>
    <w:rPr>
      <w:rFonts w:eastAsiaTheme="minorEastAsia"/>
      <w:b/>
      <w:lang w:val="en-US"/>
    </w:rPr>
  </w:style>
  <w:style w:type="paragraph" w:customStyle="1" w:styleId="SenderAddress">
    <w:name w:val="Sender Address"/>
    <w:basedOn w:val="NoSpacing"/>
    <w:uiPriority w:val="2"/>
    <w:rsid w:val="0037424A"/>
    <w:pPr>
      <w:spacing w:after="360"/>
      <w:contextualSpacing/>
    </w:pPr>
  </w:style>
  <w:style w:type="paragraph" w:styleId="NoSpacing">
    <w:name w:val="No Spacing"/>
    <w:uiPriority w:val="1"/>
    <w:qFormat/>
    <w:rsid w:val="0037424A"/>
    <w:pPr>
      <w:spacing w:after="0" w:line="240" w:lineRule="auto"/>
    </w:pPr>
    <w:rPr>
      <w:rFonts w:eastAsiaTheme="minorEastAsia"/>
      <w:lang w:val="en-US"/>
    </w:rPr>
  </w:style>
  <w:style w:type="paragraph" w:styleId="BalloonText">
    <w:name w:val="Balloon Text"/>
    <w:basedOn w:val="Normal"/>
    <w:link w:val="BalloonTextChar"/>
    <w:uiPriority w:val="99"/>
    <w:semiHidden/>
    <w:unhideWhenUsed/>
    <w:rsid w:val="00374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424A"/>
    <w:rPr>
      <w:rFonts w:ascii="Tahoma" w:eastAsiaTheme="minorEastAsia" w:hAnsi="Tahoma" w:cs="Tahoma"/>
      <w:sz w:val="16"/>
      <w:szCs w:val="16"/>
      <w:lang w:val="en-US"/>
    </w:rPr>
  </w:style>
  <w:style w:type="paragraph" w:styleId="CommentText">
    <w:name w:val="annotation text"/>
    <w:basedOn w:val="Normal"/>
    <w:link w:val="CommentTextChar"/>
    <w:uiPriority w:val="99"/>
    <w:semiHidden/>
    <w:unhideWhenUsed/>
    <w:rsid w:val="0037424A"/>
    <w:pPr>
      <w:spacing w:line="240" w:lineRule="auto"/>
    </w:pPr>
    <w:rPr>
      <w:sz w:val="20"/>
      <w:szCs w:val="20"/>
    </w:rPr>
  </w:style>
  <w:style w:type="character" w:customStyle="1" w:styleId="CommentTextChar">
    <w:name w:val="Comment Text Char"/>
    <w:basedOn w:val="DefaultParagraphFont"/>
    <w:link w:val="CommentText"/>
    <w:uiPriority w:val="99"/>
    <w:semiHidden/>
    <w:rsid w:val="0037424A"/>
    <w:rPr>
      <w:rFonts w:eastAsiaTheme="minorEastAsia"/>
      <w:sz w:val="20"/>
      <w:szCs w:val="20"/>
      <w:lang w:val="en-US"/>
    </w:rPr>
  </w:style>
  <w:style w:type="character" w:styleId="CommentReference">
    <w:name w:val="annotation reference"/>
    <w:basedOn w:val="DefaultParagraphFont"/>
    <w:uiPriority w:val="99"/>
    <w:semiHidden/>
    <w:unhideWhenUsed/>
    <w:rsid w:val="0037424A"/>
    <w:rPr>
      <w:sz w:val="16"/>
      <w:szCs w:val="16"/>
    </w:rPr>
  </w:style>
  <w:style w:type="character" w:customStyle="1" w:styleId="Heading1Char">
    <w:name w:val="Heading 1 Char"/>
    <w:basedOn w:val="DefaultParagraphFont"/>
    <w:link w:val="Heading1"/>
    <w:uiPriority w:val="1"/>
    <w:rsid w:val="0037424A"/>
    <w:rPr>
      <w:rFonts w:asciiTheme="majorHAnsi" w:eastAsiaTheme="majorEastAsia" w:hAnsiTheme="majorHAnsi" w:cstheme="majorBidi"/>
      <w:bCs/>
      <w:i/>
      <w:color w:val="4F81BD" w:themeColor="accent1"/>
      <w:sz w:val="32"/>
      <w:szCs w:val="32"/>
      <w:lang w:val="en-US"/>
    </w:rPr>
  </w:style>
  <w:style w:type="character" w:customStyle="1" w:styleId="Heading2Char">
    <w:name w:val="Heading 2 Char"/>
    <w:basedOn w:val="DefaultParagraphFont"/>
    <w:link w:val="Heading2"/>
    <w:uiPriority w:val="1"/>
    <w:rsid w:val="0037424A"/>
    <w:rPr>
      <w:rFonts w:asciiTheme="majorHAnsi" w:eastAsiaTheme="majorEastAsia" w:hAnsiTheme="majorHAnsi" w:cstheme="majorBidi"/>
      <w:bCs/>
      <w:color w:val="1F497D" w:themeColor="text2"/>
      <w:sz w:val="28"/>
      <w:szCs w:val="26"/>
      <w:lang w:val="en-US"/>
    </w:rPr>
  </w:style>
  <w:style w:type="paragraph" w:styleId="BodyText">
    <w:name w:val="Body Text"/>
    <w:basedOn w:val="Normal"/>
    <w:link w:val="BodyTextChar"/>
    <w:uiPriority w:val="1"/>
    <w:qFormat/>
    <w:rsid w:val="0037424A"/>
    <w:pPr>
      <w:widowControl w:val="0"/>
      <w:spacing w:after="0" w:line="240" w:lineRule="auto"/>
      <w:ind w:left="1270"/>
    </w:pPr>
    <w:rPr>
      <w:rFonts w:ascii="Tahoma" w:eastAsia="Tahoma" w:hAnsi="Tahoma"/>
      <w:sz w:val="20"/>
      <w:szCs w:val="20"/>
    </w:rPr>
  </w:style>
  <w:style w:type="character" w:customStyle="1" w:styleId="BodyTextChar">
    <w:name w:val="Body Text Char"/>
    <w:basedOn w:val="DefaultParagraphFont"/>
    <w:link w:val="BodyText"/>
    <w:uiPriority w:val="1"/>
    <w:rsid w:val="0037424A"/>
    <w:rPr>
      <w:rFonts w:ascii="Tahoma" w:eastAsia="Tahoma" w:hAnsi="Tahoma"/>
      <w:sz w:val="20"/>
      <w:szCs w:val="20"/>
      <w:lang w:val="en-US"/>
    </w:rPr>
  </w:style>
  <w:style w:type="paragraph" w:styleId="Closing">
    <w:name w:val="Closing"/>
    <w:basedOn w:val="Normal"/>
    <w:link w:val="ClosingChar"/>
    <w:uiPriority w:val="5"/>
    <w:semiHidden/>
    <w:unhideWhenUsed/>
    <w:rsid w:val="0021282F"/>
    <w:pPr>
      <w:spacing w:before="480" w:after="960"/>
      <w:contextualSpacing/>
    </w:pPr>
  </w:style>
  <w:style w:type="character" w:customStyle="1" w:styleId="ClosingChar">
    <w:name w:val="Closing Char"/>
    <w:basedOn w:val="DefaultParagraphFont"/>
    <w:link w:val="Closing"/>
    <w:uiPriority w:val="5"/>
    <w:semiHidden/>
    <w:rsid w:val="0021282F"/>
    <w:rPr>
      <w:rFonts w:eastAsiaTheme="minorEastAsia"/>
      <w:lang w:val="en-US"/>
    </w:rPr>
  </w:style>
  <w:style w:type="paragraph" w:styleId="Signature">
    <w:name w:val="Signature"/>
    <w:basedOn w:val="Normal"/>
    <w:link w:val="SignatureChar"/>
    <w:uiPriority w:val="99"/>
    <w:semiHidden/>
    <w:unhideWhenUsed/>
    <w:rsid w:val="0021282F"/>
    <w:pPr>
      <w:contextualSpacing/>
    </w:pPr>
  </w:style>
  <w:style w:type="character" w:customStyle="1" w:styleId="SignatureChar">
    <w:name w:val="Signature Char"/>
    <w:basedOn w:val="DefaultParagraphFont"/>
    <w:link w:val="Signature"/>
    <w:uiPriority w:val="99"/>
    <w:semiHidden/>
    <w:rsid w:val="0021282F"/>
    <w:rPr>
      <w:rFonts w:eastAsiaTheme="minorEastAsia"/>
      <w:lang w:val="en-US"/>
    </w:rPr>
  </w:style>
  <w:style w:type="character" w:styleId="PlaceholderText">
    <w:name w:val="Placeholder Text"/>
    <w:basedOn w:val="DefaultParagraphFont"/>
    <w:uiPriority w:val="99"/>
    <w:semiHidden/>
    <w:rsid w:val="0021282F"/>
    <w:rPr>
      <w:color w:val="808080"/>
    </w:rPr>
  </w:style>
  <w:style w:type="character" w:customStyle="1" w:styleId="SubtleReferenceChar">
    <w:name w:val="Subtle Reference Char"/>
    <w:basedOn w:val="DefaultParagraphFont"/>
    <w:uiPriority w:val="31"/>
    <w:rsid w:val="0021282F"/>
    <w:rPr>
      <w:rFonts w:cs="Times New Roman"/>
      <w:color w:val="auto"/>
      <w:szCs w:val="20"/>
      <w:u w:val="single"/>
    </w:rPr>
  </w:style>
  <w:style w:type="paragraph" w:styleId="CommentSubject">
    <w:name w:val="annotation subject"/>
    <w:basedOn w:val="CommentText"/>
    <w:next w:val="CommentText"/>
    <w:link w:val="CommentSubjectChar"/>
    <w:uiPriority w:val="99"/>
    <w:semiHidden/>
    <w:unhideWhenUsed/>
    <w:rsid w:val="00E26B16"/>
    <w:rPr>
      <w:b/>
      <w:bCs/>
    </w:rPr>
  </w:style>
  <w:style w:type="character" w:customStyle="1" w:styleId="CommentSubjectChar">
    <w:name w:val="Comment Subject Char"/>
    <w:basedOn w:val="CommentTextChar"/>
    <w:link w:val="CommentSubject"/>
    <w:uiPriority w:val="99"/>
    <w:semiHidden/>
    <w:rsid w:val="00E26B16"/>
    <w:rPr>
      <w:rFonts w:eastAsiaTheme="minorEastAsia"/>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689977">
      <w:bodyDiv w:val="1"/>
      <w:marLeft w:val="0"/>
      <w:marRight w:val="0"/>
      <w:marTop w:val="0"/>
      <w:marBottom w:val="0"/>
      <w:divBdr>
        <w:top w:val="none" w:sz="0" w:space="0" w:color="auto"/>
        <w:left w:val="none" w:sz="0" w:space="0" w:color="auto"/>
        <w:bottom w:val="none" w:sz="0" w:space="0" w:color="auto"/>
        <w:right w:val="none" w:sz="0" w:space="0" w:color="auto"/>
      </w:divBdr>
    </w:div>
    <w:div w:id="876813894">
      <w:bodyDiv w:val="1"/>
      <w:marLeft w:val="0"/>
      <w:marRight w:val="0"/>
      <w:marTop w:val="0"/>
      <w:marBottom w:val="0"/>
      <w:divBdr>
        <w:top w:val="none" w:sz="0" w:space="0" w:color="auto"/>
        <w:left w:val="none" w:sz="0" w:space="0" w:color="auto"/>
        <w:bottom w:val="none" w:sz="0" w:space="0" w:color="auto"/>
        <w:right w:val="none" w:sz="0" w:space="0" w:color="auto"/>
      </w:divBdr>
    </w:div>
    <w:div w:id="107690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hyperlink" Target="https://www.citizensadvice.org.uk/consumer/energy-supply/"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3FF4E673F74EE09F19925B0F851581"/>
        <w:category>
          <w:name w:val="General"/>
          <w:gallery w:val="placeholder"/>
        </w:category>
        <w:types>
          <w:type w:val="bbPlcHdr"/>
        </w:types>
        <w:behaviors>
          <w:behavior w:val="content"/>
        </w:behaviors>
        <w:guid w:val="{7D6B3D28-3BEF-4590-96E2-01C2D014D73E}"/>
      </w:docPartPr>
      <w:docPartBody>
        <w:p w:rsidR="009D4762" w:rsidRDefault="00FA2D77" w:rsidP="00FA2D77">
          <w:pPr>
            <w:pStyle w:val="7F3FF4E673F74EE09F19925B0F851581"/>
          </w:pPr>
          <w:r>
            <w:t>[Pick the date]</w:t>
          </w:r>
        </w:p>
      </w:docPartBody>
    </w:docPart>
    <w:docPart>
      <w:docPartPr>
        <w:name w:val="9832CA7781E249C094C07B8308DD1FD3"/>
        <w:category>
          <w:name w:val="General"/>
          <w:gallery w:val="placeholder"/>
        </w:category>
        <w:types>
          <w:type w:val="bbPlcHdr"/>
        </w:types>
        <w:behaviors>
          <w:behavior w:val="content"/>
        </w:behaviors>
        <w:guid w:val="{BE5AED3D-B7BA-4695-98C6-28820F7BBB50}"/>
      </w:docPartPr>
      <w:docPartBody>
        <w:p w:rsidR="009D4762" w:rsidRDefault="00FA2D77" w:rsidP="00FA2D77">
          <w:pPr>
            <w:pStyle w:val="9832CA7781E249C094C07B8308DD1FD3"/>
          </w:pPr>
          <w:r>
            <w:t>[Type the sender name]</w:t>
          </w:r>
        </w:p>
      </w:docPartBody>
    </w:docPart>
    <w:docPart>
      <w:docPartPr>
        <w:name w:val="D1357B3EE68E46EA902C552E96F188A9"/>
        <w:category>
          <w:name w:val="General"/>
          <w:gallery w:val="placeholder"/>
        </w:category>
        <w:types>
          <w:type w:val="bbPlcHdr"/>
        </w:types>
        <w:behaviors>
          <w:behavior w:val="content"/>
        </w:behaviors>
        <w:guid w:val="{23F05495-E7F7-4364-9F9A-23CA360F50BE}"/>
      </w:docPartPr>
      <w:docPartBody>
        <w:p w:rsidR="009D4762" w:rsidRDefault="00FA2D77" w:rsidP="00FA2D77">
          <w:pPr>
            <w:pStyle w:val="D1357B3EE68E46EA902C552E96F188A9"/>
          </w:pPr>
          <w:r>
            <w:t>[Type the sender company name]</w:t>
          </w:r>
        </w:p>
      </w:docPartBody>
    </w:docPart>
    <w:docPart>
      <w:docPartPr>
        <w:name w:val="177049A8C6064D3BB32F463C7E67E059"/>
        <w:category>
          <w:name w:val="General"/>
          <w:gallery w:val="placeholder"/>
        </w:category>
        <w:types>
          <w:type w:val="bbPlcHdr"/>
        </w:types>
        <w:behaviors>
          <w:behavior w:val="content"/>
        </w:behaviors>
        <w:guid w:val="{1E99495D-9F29-45F0-A212-3706A6A459FD}"/>
      </w:docPartPr>
      <w:docPartBody>
        <w:p w:rsidR="009D4762" w:rsidRDefault="00FA2D77" w:rsidP="00FA2D77">
          <w:pPr>
            <w:pStyle w:val="177049A8C6064D3BB32F463C7E67E059"/>
          </w:pPr>
          <w:r>
            <w:t>[Type the recipient name]</w:t>
          </w:r>
        </w:p>
      </w:docPartBody>
    </w:docPart>
    <w:docPart>
      <w:docPartPr>
        <w:name w:val="73664734507347D3B8AD61CFC4243328"/>
        <w:category>
          <w:name w:val="General"/>
          <w:gallery w:val="placeholder"/>
        </w:category>
        <w:types>
          <w:type w:val="bbPlcHdr"/>
        </w:types>
        <w:behaviors>
          <w:behavior w:val="content"/>
        </w:behaviors>
        <w:guid w:val="{AC887EC3-700C-4ED9-A7A7-33EE684DFE01}"/>
      </w:docPartPr>
      <w:docPartBody>
        <w:p w:rsidR="009D4762" w:rsidRDefault="00FA2D77" w:rsidP="00FA2D77">
          <w:pPr>
            <w:pStyle w:val="73664734507347D3B8AD61CFC4243328"/>
          </w:pPr>
          <w:r>
            <w:t>[Type the recipient address]</w:t>
          </w:r>
        </w:p>
      </w:docPartBody>
    </w:docPart>
    <w:docPart>
      <w:docPartPr>
        <w:name w:val="030686E85477407EB9F161758716A9B2"/>
        <w:category>
          <w:name w:val="General"/>
          <w:gallery w:val="placeholder"/>
        </w:category>
        <w:types>
          <w:type w:val="bbPlcHdr"/>
        </w:types>
        <w:behaviors>
          <w:behavior w:val="content"/>
        </w:behaviors>
        <w:guid w:val="{63926D2B-2F4C-492A-A02C-94DF64D75445}"/>
      </w:docPartPr>
      <w:docPartBody>
        <w:p w:rsidR="009D4762" w:rsidRDefault="00FA2D77" w:rsidP="00FA2D77">
          <w:pPr>
            <w:pStyle w:val="030686E85477407EB9F161758716A9B2"/>
          </w:pPr>
          <w:r>
            <w:t>[Type the sender name]</w:t>
          </w:r>
        </w:p>
      </w:docPartBody>
    </w:docPart>
    <w:docPart>
      <w:docPartPr>
        <w:name w:val="C155C051A65342CF955E2B8C0BD0A21C"/>
        <w:category>
          <w:name w:val="General"/>
          <w:gallery w:val="placeholder"/>
        </w:category>
        <w:types>
          <w:type w:val="bbPlcHdr"/>
        </w:types>
        <w:behaviors>
          <w:behavior w:val="content"/>
        </w:behaviors>
        <w:guid w:val="{C79D3D5A-BD4D-442B-B2A5-37D1CE677542}"/>
      </w:docPartPr>
      <w:docPartBody>
        <w:p w:rsidR="009D4762" w:rsidRDefault="00FA2D77" w:rsidP="00FA2D77">
          <w:pPr>
            <w:pStyle w:val="C155C051A65342CF955E2B8C0BD0A21C"/>
          </w:pPr>
          <w:r>
            <w:rPr>
              <w:rStyle w:val="PlaceholderText"/>
            </w:rPr>
            <w:t>[Type the sender title]</w:t>
          </w:r>
        </w:p>
      </w:docPartBody>
    </w:docPart>
    <w:docPart>
      <w:docPartPr>
        <w:name w:val="F8FE211B027346A7B4096096CC1C2A44"/>
        <w:category>
          <w:name w:val="General"/>
          <w:gallery w:val="placeholder"/>
        </w:category>
        <w:types>
          <w:type w:val="bbPlcHdr"/>
        </w:types>
        <w:behaviors>
          <w:behavior w:val="content"/>
        </w:behaviors>
        <w:guid w:val="{0DD27D1C-50D9-4158-97A3-08E77535311E}"/>
      </w:docPartPr>
      <w:docPartBody>
        <w:p w:rsidR="009D4762" w:rsidRDefault="00FA2D77" w:rsidP="00FA2D77">
          <w:pPr>
            <w:pStyle w:val="F8FE211B027346A7B4096096CC1C2A44"/>
          </w:pPr>
          <w:r>
            <w:t>[Type the sender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D77"/>
    <w:rsid w:val="00476CE6"/>
    <w:rsid w:val="004F7977"/>
    <w:rsid w:val="0057162C"/>
    <w:rsid w:val="008065AF"/>
    <w:rsid w:val="009A0A73"/>
    <w:rsid w:val="009D4762"/>
    <w:rsid w:val="00D73A32"/>
    <w:rsid w:val="00FA2D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F3FF4E673F74EE09F19925B0F851581">
    <w:name w:val="7F3FF4E673F74EE09F19925B0F851581"/>
    <w:rsid w:val="00FA2D77"/>
  </w:style>
  <w:style w:type="paragraph" w:customStyle="1" w:styleId="9832CA7781E249C094C07B8308DD1FD3">
    <w:name w:val="9832CA7781E249C094C07B8308DD1FD3"/>
    <w:rsid w:val="00FA2D77"/>
  </w:style>
  <w:style w:type="paragraph" w:customStyle="1" w:styleId="D1357B3EE68E46EA902C552E96F188A9">
    <w:name w:val="D1357B3EE68E46EA902C552E96F188A9"/>
    <w:rsid w:val="00FA2D77"/>
  </w:style>
  <w:style w:type="paragraph" w:customStyle="1" w:styleId="177049A8C6064D3BB32F463C7E67E059">
    <w:name w:val="177049A8C6064D3BB32F463C7E67E059"/>
    <w:rsid w:val="00FA2D77"/>
  </w:style>
  <w:style w:type="paragraph" w:customStyle="1" w:styleId="73664734507347D3B8AD61CFC4243328">
    <w:name w:val="73664734507347D3B8AD61CFC4243328"/>
    <w:rsid w:val="00FA2D77"/>
  </w:style>
  <w:style w:type="paragraph" w:customStyle="1" w:styleId="030686E85477407EB9F161758716A9B2">
    <w:name w:val="030686E85477407EB9F161758716A9B2"/>
    <w:rsid w:val="00FA2D77"/>
  </w:style>
  <w:style w:type="character" w:styleId="PlaceholderText">
    <w:name w:val="Placeholder Text"/>
    <w:basedOn w:val="DefaultParagraphFont"/>
    <w:uiPriority w:val="99"/>
    <w:semiHidden/>
    <w:rsid w:val="00FA2D77"/>
  </w:style>
  <w:style w:type="paragraph" w:customStyle="1" w:styleId="C155C051A65342CF955E2B8C0BD0A21C">
    <w:name w:val="C155C051A65342CF955E2B8C0BD0A21C"/>
    <w:rsid w:val="00FA2D77"/>
  </w:style>
  <w:style w:type="paragraph" w:customStyle="1" w:styleId="F8FE211B027346A7B4096096CC1C2A44">
    <w:name w:val="F8FE211B027346A7B4096096CC1C2A44"/>
    <w:rsid w:val="00FA2D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782</Words>
  <Characters>4461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Northern Powergrid</Company>
  <LinksUpToDate>false</LinksUpToDate>
  <CharactersWithSpaces>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McKenna, Sarah</dc:creator>
  <cp:lastModifiedBy>Claire Hynes</cp:lastModifiedBy>
  <cp:revision>4</cp:revision>
  <dcterms:created xsi:type="dcterms:W3CDTF">2015-07-07T14:11:00Z</dcterms:created>
  <dcterms:modified xsi:type="dcterms:W3CDTF">2016-03-09T10:41:00Z</dcterms:modified>
</cp:coreProperties>
</file>